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CDC" w:rsidRPr="00675965" w:rsidRDefault="00CF2CDC" w:rsidP="0013180C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72894" w:rsidRPr="00675965" w:rsidRDefault="002B34BC" w:rsidP="00B72894">
      <w:pPr>
        <w:suppressAutoHyphens w:val="0"/>
        <w:autoSpaceDE w:val="0"/>
        <w:autoSpaceDN w:val="0"/>
        <w:adjustRightInd w:val="0"/>
        <w:ind w:left="2160" w:hanging="2160"/>
        <w:rPr>
          <w:rFonts w:ascii="Arial" w:hAnsi="Arial" w:cs="Arial"/>
          <w:sz w:val="24"/>
          <w:szCs w:val="24"/>
        </w:rPr>
      </w:pPr>
      <w:r w:rsidRPr="00675965">
        <w:rPr>
          <w:rFonts w:ascii="Arial" w:hAnsi="Arial" w:cs="Arial"/>
          <w:sz w:val="24"/>
          <w:szCs w:val="24"/>
        </w:rPr>
        <w:t>ПРЕДМЕТ:</w:t>
      </w:r>
    </w:p>
    <w:p w:rsidR="00C03715" w:rsidRPr="00675965" w:rsidRDefault="00C03715" w:rsidP="00B72894">
      <w:pPr>
        <w:suppressAutoHyphens w:val="0"/>
        <w:autoSpaceDE w:val="0"/>
        <w:autoSpaceDN w:val="0"/>
        <w:adjustRightInd w:val="0"/>
        <w:ind w:left="2160" w:hanging="2160"/>
        <w:rPr>
          <w:rFonts w:ascii="Arial" w:hAnsi="Arial" w:cs="Arial"/>
          <w:sz w:val="24"/>
          <w:szCs w:val="24"/>
        </w:rPr>
      </w:pPr>
    </w:p>
    <w:p w:rsidR="002B34BC" w:rsidRPr="00675965" w:rsidRDefault="002B34BC" w:rsidP="0096553D">
      <w:pPr>
        <w:suppressAutoHyphens w:val="0"/>
        <w:autoSpaceDE w:val="0"/>
        <w:autoSpaceDN w:val="0"/>
        <w:adjustRightInd w:val="0"/>
        <w:ind w:left="2160" w:hanging="2160"/>
        <w:jc w:val="center"/>
        <w:rPr>
          <w:rFonts w:ascii="Arial" w:hAnsi="Arial" w:cs="Arial"/>
          <w:b/>
          <w:sz w:val="28"/>
          <w:szCs w:val="28"/>
        </w:rPr>
      </w:pPr>
      <w:r w:rsidRPr="00675965">
        <w:rPr>
          <w:rFonts w:ascii="Arial" w:hAnsi="Arial" w:cs="Arial"/>
          <w:b/>
          <w:sz w:val="28"/>
          <w:szCs w:val="28"/>
        </w:rPr>
        <w:t>ПРОЈЕКТНИ ЗАДАТАК ЗА ИЗРАДУ</w:t>
      </w:r>
    </w:p>
    <w:p w:rsidR="002B34BC" w:rsidRPr="00675965" w:rsidRDefault="00B72894" w:rsidP="0096553D">
      <w:pPr>
        <w:suppressAutoHyphens w:val="0"/>
        <w:autoSpaceDE w:val="0"/>
        <w:autoSpaceDN w:val="0"/>
        <w:adjustRightInd w:val="0"/>
        <w:ind w:left="2160" w:hanging="2160"/>
        <w:jc w:val="center"/>
        <w:rPr>
          <w:rFonts w:ascii="Arial" w:hAnsi="Arial" w:cs="Arial"/>
          <w:sz w:val="24"/>
          <w:szCs w:val="24"/>
        </w:rPr>
      </w:pPr>
      <w:r w:rsidRPr="00675965">
        <w:rPr>
          <w:rFonts w:ascii="Arial" w:hAnsi="Arial" w:cs="Arial"/>
          <w:sz w:val="24"/>
          <w:szCs w:val="24"/>
        </w:rPr>
        <w:t>УРБАНИСТИЧК</w:t>
      </w:r>
      <w:r w:rsidR="002B34BC" w:rsidRPr="00675965">
        <w:rPr>
          <w:rFonts w:ascii="Arial" w:hAnsi="Arial" w:cs="Arial"/>
          <w:sz w:val="24"/>
          <w:szCs w:val="24"/>
        </w:rPr>
        <w:t>ОГ</w:t>
      </w:r>
      <w:r w:rsidRPr="00675965">
        <w:rPr>
          <w:rFonts w:ascii="Arial" w:hAnsi="Arial" w:cs="Arial"/>
          <w:sz w:val="24"/>
          <w:szCs w:val="24"/>
        </w:rPr>
        <w:t xml:space="preserve"> ПРОЈЕК</w:t>
      </w:r>
      <w:r w:rsidR="002B34BC" w:rsidRPr="00675965">
        <w:rPr>
          <w:rFonts w:ascii="Arial" w:hAnsi="Arial" w:cs="Arial"/>
          <w:sz w:val="24"/>
          <w:szCs w:val="24"/>
        </w:rPr>
        <w:t>Т</w:t>
      </w:r>
      <w:r w:rsidRPr="00675965">
        <w:rPr>
          <w:rFonts w:ascii="Arial" w:hAnsi="Arial" w:cs="Arial"/>
          <w:sz w:val="24"/>
          <w:szCs w:val="24"/>
        </w:rPr>
        <w:t>А</w:t>
      </w:r>
    </w:p>
    <w:p w:rsidR="00B72894" w:rsidRPr="00675965" w:rsidRDefault="002B34BC" w:rsidP="0096553D">
      <w:pPr>
        <w:suppressAutoHyphens w:val="0"/>
        <w:autoSpaceDE w:val="0"/>
        <w:autoSpaceDN w:val="0"/>
        <w:adjustRightInd w:val="0"/>
        <w:ind w:left="2160" w:hanging="2160"/>
        <w:jc w:val="center"/>
        <w:rPr>
          <w:rFonts w:ascii="Arial" w:hAnsi="Arial" w:cs="Arial"/>
          <w:sz w:val="24"/>
          <w:szCs w:val="24"/>
        </w:rPr>
      </w:pPr>
      <w:r w:rsidRPr="00675965">
        <w:rPr>
          <w:rFonts w:ascii="Arial" w:hAnsi="Arial" w:cs="Arial"/>
          <w:sz w:val="24"/>
          <w:szCs w:val="24"/>
        </w:rPr>
        <w:t>И ИДЕЈНОГ АРХИТЕКТОНСКОГ РЕШЕЊА</w:t>
      </w:r>
    </w:p>
    <w:p w:rsidR="00C01F6B" w:rsidRPr="00FD34EA" w:rsidRDefault="0096553D" w:rsidP="00FD34EA">
      <w:pPr>
        <w:jc w:val="center"/>
        <w:rPr>
          <w:rFonts w:asciiTheme="minorHAnsi" w:hAnsiTheme="minorHAnsi" w:cs="Arial"/>
          <w:sz w:val="24"/>
          <w:szCs w:val="24"/>
        </w:rPr>
      </w:pPr>
      <w:proofErr w:type="spellStart"/>
      <w:proofErr w:type="gramStart"/>
      <w:r w:rsidRPr="00FD34EA">
        <w:rPr>
          <w:rFonts w:asciiTheme="minorHAnsi" w:hAnsiTheme="minorHAnsi" w:cs="Arial"/>
          <w:sz w:val="24"/>
          <w:szCs w:val="24"/>
        </w:rPr>
        <w:t>за</w:t>
      </w:r>
      <w:proofErr w:type="spellEnd"/>
      <w:proofErr w:type="gram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изградњу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стамбеног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објекта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вишепородичног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становања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на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к.п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. 737/1 КО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Пожаревац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 , у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ул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proofErr w:type="gramStart"/>
      <w:r w:rsidR="00FD34EA" w:rsidRPr="00FD34EA">
        <w:rPr>
          <w:rFonts w:asciiTheme="minorHAnsi" w:hAnsiTheme="minorHAnsi" w:cs="Arial"/>
          <w:sz w:val="24"/>
          <w:szCs w:val="24"/>
        </w:rPr>
        <w:t>Ужичка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бр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>.</w:t>
      </w:r>
      <w:proofErr w:type="gramEnd"/>
      <w:r w:rsidR="00FD34EA" w:rsidRPr="00FD34EA">
        <w:rPr>
          <w:rFonts w:asciiTheme="minorHAnsi" w:hAnsiTheme="minorHAnsi" w:cs="Arial"/>
          <w:sz w:val="24"/>
          <w:szCs w:val="24"/>
        </w:rPr>
        <w:t xml:space="preserve"> 9 у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Пожаревцу</w:t>
      </w:r>
      <w:proofErr w:type="spellEnd"/>
    </w:p>
    <w:p w:rsidR="00B72894" w:rsidRPr="00675965" w:rsidRDefault="00B72894" w:rsidP="0096553D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B72894" w:rsidRPr="00675965" w:rsidRDefault="00B72894" w:rsidP="0013180C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B34BC" w:rsidRPr="0096553D" w:rsidRDefault="002B34BC" w:rsidP="0096553D">
      <w:pPr>
        <w:jc w:val="both"/>
        <w:rPr>
          <w:rFonts w:asciiTheme="minorHAnsi" w:hAnsiTheme="minorHAnsi" w:cs="Arial"/>
          <w:bCs/>
          <w:sz w:val="24"/>
          <w:szCs w:val="24"/>
        </w:rPr>
      </w:pPr>
      <w:proofErr w:type="spellStart"/>
      <w:r w:rsidRPr="0096553D">
        <w:rPr>
          <w:rFonts w:asciiTheme="minorHAnsi" w:hAnsiTheme="minorHAnsi" w:cs="Arial"/>
          <w:sz w:val="24"/>
          <w:szCs w:val="24"/>
        </w:rPr>
        <w:t>Молимо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r w:rsidR="0096553D" w:rsidRPr="0096553D">
        <w:rPr>
          <w:rFonts w:asciiTheme="minorHAnsi" w:hAnsiTheme="minorHAnsi" w:cs="Arial"/>
          <w:sz w:val="24"/>
          <w:szCs w:val="24"/>
        </w:rPr>
        <w:t>ПД „</w:t>
      </w:r>
      <w:proofErr w:type="spellStart"/>
      <w:r w:rsidR="0096553D" w:rsidRPr="0096553D">
        <w:rPr>
          <w:rFonts w:asciiTheme="minorHAnsi" w:hAnsiTheme="minorHAnsi" w:cs="Arial"/>
          <w:sz w:val="24"/>
          <w:szCs w:val="24"/>
        </w:rPr>
        <w:t>МГ&amp;партнерс</w:t>
      </w:r>
      <w:proofErr w:type="spellEnd"/>
      <w:proofErr w:type="gramStart"/>
      <w:r w:rsidR="0096553D" w:rsidRPr="0096553D">
        <w:rPr>
          <w:rFonts w:asciiTheme="minorHAnsi" w:hAnsiTheme="minorHAnsi" w:cs="Arial"/>
          <w:sz w:val="24"/>
          <w:szCs w:val="24"/>
        </w:rPr>
        <w:t xml:space="preserve">“ </w:t>
      </w:r>
      <w:proofErr w:type="spellStart"/>
      <w:r w:rsidR="0096553D" w:rsidRPr="0096553D">
        <w:rPr>
          <w:rFonts w:asciiTheme="minorHAnsi" w:hAnsiTheme="minorHAnsi" w:cs="Arial"/>
          <w:sz w:val="24"/>
          <w:szCs w:val="24"/>
        </w:rPr>
        <w:t>д.о.о</w:t>
      </w:r>
      <w:proofErr w:type="spellEnd"/>
      <w:proofErr w:type="gramEnd"/>
      <w:r w:rsidR="0096553D" w:rsidRPr="0096553D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r w:rsidR="0096553D" w:rsidRPr="0096553D">
        <w:rPr>
          <w:rFonts w:asciiTheme="minorHAnsi" w:hAnsiTheme="minorHAnsi" w:cs="Arial"/>
          <w:sz w:val="24"/>
          <w:szCs w:val="24"/>
        </w:rPr>
        <w:t>Пожаревац</w:t>
      </w:r>
      <w:proofErr w:type="spellEnd"/>
      <w:r w:rsidR="0096553D" w:rsidRPr="0096553D">
        <w:rPr>
          <w:rFonts w:asciiTheme="minorHAnsi" w:hAnsiTheme="minorHAnsi" w:cs="Arial"/>
          <w:sz w:val="24"/>
          <w:szCs w:val="24"/>
          <w:lang w:val="sr-Cyrl-RS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адресом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у</w:t>
      </w:r>
      <w:r w:rsidR="00675965" w:rsidRPr="0096553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ул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. </w:t>
      </w:r>
      <w:r w:rsidR="0096553D">
        <w:rPr>
          <w:rFonts w:asciiTheme="minorHAnsi" w:hAnsiTheme="minorHAnsi" w:cs="Arial"/>
          <w:sz w:val="24"/>
          <w:szCs w:val="24"/>
          <w:lang w:val="sr-Cyrl-RS"/>
        </w:rPr>
        <w:t>Светосавска</w:t>
      </w:r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бр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. </w:t>
      </w:r>
      <w:r w:rsidR="0096553D">
        <w:rPr>
          <w:rFonts w:asciiTheme="minorHAnsi" w:hAnsiTheme="minorHAnsi" w:cs="Arial"/>
          <w:sz w:val="24"/>
          <w:szCs w:val="24"/>
          <w:lang w:val="sr-Cyrl-RS"/>
        </w:rPr>
        <w:t>26/43</w:t>
      </w:r>
      <w:r w:rsidRPr="0096553D">
        <w:rPr>
          <w:rFonts w:asciiTheme="minorHAnsi" w:hAnsiTheme="minorHAnsi" w:cs="Arial"/>
          <w:sz w:val="24"/>
          <w:szCs w:val="24"/>
        </w:rPr>
        <w:t xml:space="preserve">, 12000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Пожаревац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о</w:t>
      </w:r>
      <w:r w:rsidRPr="0096553D">
        <w:rPr>
          <w:rFonts w:asciiTheme="minorHAnsi" w:hAnsiTheme="minorHAnsi" w:cs="Arial"/>
          <w:sz w:val="24"/>
          <w:szCs w:val="24"/>
        </w:rPr>
        <w:t>дговорним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урбанистом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Милошем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Гардашевићем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дипл.инж.арх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да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у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наше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име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за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наш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рачун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изради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Урбанистичк</w:t>
      </w:r>
      <w:r w:rsidR="00C03715" w:rsidRPr="0096553D">
        <w:rPr>
          <w:rFonts w:asciiTheme="minorHAnsi" w:hAnsiTheme="minorHAnsi" w:cs="Arial"/>
          <w:sz w:val="24"/>
          <w:szCs w:val="24"/>
        </w:rPr>
        <w:t>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пројек</w:t>
      </w:r>
      <w:r w:rsidR="00C03715" w:rsidRPr="0096553D">
        <w:rPr>
          <w:rFonts w:asciiTheme="minorHAnsi" w:hAnsiTheme="minorHAnsi" w:cs="Arial"/>
          <w:sz w:val="24"/>
          <w:szCs w:val="24"/>
        </w:rPr>
        <w:t>а</w:t>
      </w:r>
      <w:r w:rsidRPr="0096553D">
        <w:rPr>
          <w:rFonts w:asciiTheme="minorHAnsi" w:hAnsiTheme="minorHAnsi" w:cs="Arial"/>
          <w:sz w:val="24"/>
          <w:szCs w:val="24"/>
        </w:rPr>
        <w:t>т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који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је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урбанистичко-архитектонска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разрада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локације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преиспитивање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могућности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ограничења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за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изградњу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жељених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садржаја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у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границама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новоформиране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грађевинске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парцеле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решењем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колског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прилаза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пешачког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прилаза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предлозима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прикључака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на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спољну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инфраструктурну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мрежу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који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су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у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складу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условима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надлежних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јавних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предузећа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а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на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основу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одредби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чл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. 60. 61. 62. </w:t>
      </w:r>
      <w:proofErr w:type="spellStart"/>
      <w:r w:rsidRPr="0096553D">
        <w:rPr>
          <w:rFonts w:asciiTheme="minorHAnsi" w:hAnsiTheme="minorHAnsi" w:cs="Arial"/>
          <w:bCs/>
          <w:sz w:val="24"/>
          <w:szCs w:val="24"/>
        </w:rPr>
        <w:t>Закона</w:t>
      </w:r>
      <w:proofErr w:type="spellEnd"/>
      <w:r w:rsidRPr="0096553D">
        <w:rPr>
          <w:rFonts w:asciiTheme="minorHAnsi" w:hAnsiTheme="minorHAnsi" w:cs="Arial"/>
          <w:bCs/>
          <w:sz w:val="24"/>
          <w:szCs w:val="24"/>
        </w:rPr>
        <w:t xml:space="preserve"> о </w:t>
      </w:r>
      <w:proofErr w:type="spellStart"/>
      <w:r w:rsidRPr="0096553D">
        <w:rPr>
          <w:rFonts w:asciiTheme="minorHAnsi" w:hAnsiTheme="minorHAnsi" w:cs="Arial"/>
          <w:bCs/>
          <w:sz w:val="24"/>
          <w:szCs w:val="24"/>
        </w:rPr>
        <w:t>планирању</w:t>
      </w:r>
      <w:proofErr w:type="spellEnd"/>
      <w:r w:rsidRPr="0096553D">
        <w:rPr>
          <w:rFonts w:asciiTheme="minorHAnsi" w:hAnsiTheme="minorHAnsi" w:cs="Arial"/>
          <w:bCs/>
          <w:sz w:val="24"/>
          <w:szCs w:val="24"/>
        </w:rPr>
        <w:t xml:space="preserve"> и </w:t>
      </w:r>
      <w:proofErr w:type="spellStart"/>
      <w:r w:rsidRPr="0096553D">
        <w:rPr>
          <w:rFonts w:asciiTheme="minorHAnsi" w:hAnsiTheme="minorHAnsi" w:cs="Arial"/>
          <w:bCs/>
          <w:sz w:val="24"/>
          <w:szCs w:val="24"/>
        </w:rPr>
        <w:t>изградњи</w:t>
      </w:r>
      <w:proofErr w:type="spellEnd"/>
      <w:r w:rsidRPr="0096553D">
        <w:rPr>
          <w:rFonts w:asciiTheme="minorHAnsi" w:hAnsiTheme="minorHAnsi" w:cs="Arial"/>
          <w:bCs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Сл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гл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. </w:t>
      </w:r>
      <w:proofErr w:type="gramStart"/>
      <w:r w:rsidRPr="0096553D">
        <w:rPr>
          <w:rFonts w:asciiTheme="minorHAnsi" w:hAnsiTheme="minorHAnsi" w:cs="Arial"/>
          <w:sz w:val="24"/>
          <w:szCs w:val="24"/>
        </w:rPr>
        <w:t xml:space="preserve">РС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бр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>.</w:t>
      </w:r>
      <w:proofErr w:type="gramEnd"/>
      <w:r w:rsidRPr="0096553D">
        <w:rPr>
          <w:rFonts w:asciiTheme="minorHAnsi" w:hAnsiTheme="minorHAnsi" w:cs="Arial"/>
          <w:sz w:val="24"/>
          <w:szCs w:val="24"/>
        </w:rPr>
        <w:t xml:space="preserve"> 72/2009, 81/2009 - </w:t>
      </w:r>
      <w:proofErr w:type="spellStart"/>
      <w:proofErr w:type="gramStart"/>
      <w:r w:rsidRPr="0096553D">
        <w:rPr>
          <w:rFonts w:asciiTheme="minorHAnsi" w:hAnsiTheme="minorHAnsi" w:cs="Arial"/>
          <w:sz w:val="24"/>
          <w:szCs w:val="24"/>
        </w:rPr>
        <w:t>испр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>.,</w:t>
      </w:r>
      <w:proofErr w:type="gramEnd"/>
      <w:r w:rsidRPr="0096553D">
        <w:rPr>
          <w:rFonts w:asciiTheme="minorHAnsi" w:hAnsiTheme="minorHAnsi" w:cs="Arial"/>
          <w:sz w:val="24"/>
          <w:szCs w:val="24"/>
        </w:rPr>
        <w:t xml:space="preserve"> 64/2010 -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одлука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УС, 24/2011, 121/2012, 42/2013 -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одлука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УС, 50/2013 -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одлука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УС, 98/2013 -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одлука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УС, 132/2014 И 145/2014</w:t>
      </w:r>
      <w:r w:rsidRPr="0096553D">
        <w:rPr>
          <w:rFonts w:asciiTheme="minorHAnsi" w:hAnsiTheme="minorHAnsi" w:cs="Arial"/>
          <w:bCs/>
          <w:sz w:val="24"/>
          <w:szCs w:val="24"/>
        </w:rPr>
        <w:t xml:space="preserve">), </w:t>
      </w:r>
      <w:proofErr w:type="spellStart"/>
      <w:r w:rsidRPr="0096553D">
        <w:rPr>
          <w:rFonts w:asciiTheme="minorHAnsi" w:hAnsiTheme="minorHAnsi" w:cs="Arial"/>
          <w:bCs/>
          <w:sz w:val="24"/>
          <w:szCs w:val="24"/>
        </w:rPr>
        <w:t>као</w:t>
      </w:r>
      <w:proofErr w:type="spellEnd"/>
      <w:r w:rsidRPr="0096553D">
        <w:rPr>
          <w:rFonts w:asciiTheme="minorHAnsi" w:hAnsiTheme="minorHAnsi" w:cs="Arial"/>
          <w:bCs/>
          <w:sz w:val="24"/>
          <w:szCs w:val="24"/>
        </w:rPr>
        <w:t xml:space="preserve"> и ГУП-а </w:t>
      </w:r>
      <w:proofErr w:type="spellStart"/>
      <w:r w:rsidRPr="0096553D">
        <w:rPr>
          <w:rFonts w:asciiTheme="minorHAnsi" w:hAnsiTheme="minorHAnsi" w:cs="Arial"/>
          <w:bCs/>
          <w:sz w:val="24"/>
          <w:szCs w:val="24"/>
        </w:rPr>
        <w:t>Пожаревца</w:t>
      </w:r>
      <w:proofErr w:type="spellEnd"/>
      <w:r w:rsidRPr="0096553D">
        <w:rPr>
          <w:rFonts w:asciiTheme="minorHAnsi" w:hAnsiTheme="minorHAnsi" w:cs="Arial"/>
          <w:bCs/>
          <w:sz w:val="24"/>
          <w:szCs w:val="24"/>
        </w:rPr>
        <w:t xml:space="preserve"> (</w:t>
      </w:r>
      <w:proofErr w:type="spellStart"/>
      <w:r w:rsidRPr="0096553D">
        <w:rPr>
          <w:rFonts w:asciiTheme="minorHAnsi" w:hAnsiTheme="minorHAnsi" w:cs="Arial"/>
          <w:bCs/>
          <w:sz w:val="24"/>
          <w:szCs w:val="24"/>
        </w:rPr>
        <w:t>Сл.гл</w:t>
      </w:r>
      <w:proofErr w:type="spellEnd"/>
      <w:r w:rsidRPr="0096553D">
        <w:rPr>
          <w:rFonts w:asciiTheme="minorHAnsi" w:hAnsiTheme="minorHAnsi" w:cs="Arial"/>
          <w:bCs/>
          <w:sz w:val="24"/>
          <w:szCs w:val="24"/>
        </w:rPr>
        <w:t xml:space="preserve">. </w:t>
      </w:r>
      <w:proofErr w:type="spellStart"/>
      <w:r w:rsidRPr="0096553D">
        <w:rPr>
          <w:rFonts w:asciiTheme="minorHAnsi" w:hAnsiTheme="minorHAnsi" w:cs="Arial"/>
          <w:bCs/>
          <w:sz w:val="24"/>
          <w:szCs w:val="24"/>
        </w:rPr>
        <w:t>града</w:t>
      </w:r>
      <w:proofErr w:type="spellEnd"/>
      <w:r w:rsidRPr="0096553D">
        <w:rPr>
          <w:rFonts w:asciiTheme="minorHAnsi" w:hAnsiTheme="minorHAnsi" w:cs="Arial"/>
          <w:bCs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bCs/>
          <w:sz w:val="24"/>
          <w:szCs w:val="24"/>
        </w:rPr>
        <w:t>Пожаревца</w:t>
      </w:r>
      <w:proofErr w:type="spellEnd"/>
      <w:r w:rsidRPr="0096553D">
        <w:rPr>
          <w:rFonts w:asciiTheme="minorHAnsi" w:hAnsiTheme="minorHAnsi" w:cs="Arial"/>
          <w:bCs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bCs/>
          <w:sz w:val="24"/>
          <w:szCs w:val="24"/>
        </w:rPr>
        <w:t>број</w:t>
      </w:r>
      <w:proofErr w:type="spellEnd"/>
      <w:r w:rsidRPr="0096553D">
        <w:rPr>
          <w:rFonts w:asciiTheme="minorHAnsi" w:hAnsiTheme="minorHAnsi" w:cs="Arial"/>
          <w:bCs/>
          <w:sz w:val="24"/>
          <w:szCs w:val="24"/>
        </w:rPr>
        <w:t xml:space="preserve"> 13/2014).</w:t>
      </w:r>
    </w:p>
    <w:p w:rsidR="00C03715" w:rsidRPr="0096553D" w:rsidRDefault="00C03715" w:rsidP="0096553D">
      <w:pPr>
        <w:ind w:firstLine="720"/>
        <w:jc w:val="both"/>
        <w:rPr>
          <w:rFonts w:asciiTheme="minorHAnsi" w:hAnsiTheme="minorHAnsi" w:cs="Arial"/>
          <w:bCs/>
          <w:sz w:val="24"/>
          <w:szCs w:val="24"/>
        </w:rPr>
      </w:pPr>
      <w:proofErr w:type="spellStart"/>
      <w:proofErr w:type="gramStart"/>
      <w:r w:rsidRPr="0096553D">
        <w:rPr>
          <w:rFonts w:asciiTheme="minorHAnsi" w:hAnsiTheme="minorHAnsi" w:cs="Arial"/>
          <w:sz w:val="24"/>
          <w:szCs w:val="24"/>
        </w:rPr>
        <w:t>Будући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вишепородични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стамбени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објекат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потребно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је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испланирати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спратности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По+П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>+</w:t>
      </w:r>
      <w:r w:rsidR="00FD34EA">
        <w:rPr>
          <w:rFonts w:asciiTheme="minorHAnsi" w:hAnsiTheme="minorHAnsi" w:cs="Arial"/>
          <w:sz w:val="24"/>
          <w:szCs w:val="24"/>
          <w:lang w:val="sr-Cyrl-RS"/>
        </w:rPr>
        <w:t>4</w:t>
      </w:r>
      <w:r w:rsidRPr="0096553D">
        <w:rPr>
          <w:rFonts w:asciiTheme="minorHAnsi" w:hAnsiTheme="minorHAnsi" w:cs="Arial"/>
          <w:sz w:val="24"/>
          <w:szCs w:val="24"/>
        </w:rPr>
        <w:t>+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Пк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Треба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предвидети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колски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као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пешачки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приступ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објекту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из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улице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r w:rsidR="00FD34EA">
        <w:rPr>
          <w:rFonts w:asciiTheme="minorHAnsi" w:hAnsiTheme="minorHAnsi" w:cs="Arial"/>
          <w:sz w:val="24"/>
          <w:szCs w:val="24"/>
          <w:lang w:val="sr-Cyrl-RS"/>
        </w:rPr>
        <w:t>Ужичке</w:t>
      </w:r>
      <w:r w:rsidR="00A10DEF" w:rsidRPr="0096553D">
        <w:rPr>
          <w:rFonts w:asciiTheme="minorHAnsi" w:hAnsiTheme="minorHAnsi" w:cs="Arial"/>
          <w:sz w:val="24"/>
          <w:szCs w:val="24"/>
        </w:rPr>
        <w:t>.</w:t>
      </w:r>
      <w:proofErr w:type="gramEnd"/>
    </w:p>
    <w:p w:rsidR="0096553D" w:rsidRPr="0096553D" w:rsidRDefault="0096553D" w:rsidP="00FD34EA">
      <w:pPr>
        <w:rPr>
          <w:rFonts w:asciiTheme="minorHAnsi" w:hAnsiTheme="minorHAnsi" w:cs="Arial"/>
          <w:sz w:val="24"/>
          <w:szCs w:val="24"/>
          <w:lang w:val="sr-Cyrl-RS"/>
        </w:rPr>
      </w:pPr>
      <w:r>
        <w:rPr>
          <w:rFonts w:asciiTheme="minorHAnsi" w:hAnsiTheme="minorHAnsi" w:cs="Arial"/>
          <w:sz w:val="24"/>
          <w:szCs w:val="24"/>
        </w:rPr>
        <w:tab/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Такође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потребно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је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дати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предлог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вишепородичног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стамбеног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објекта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максималних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димензија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у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свему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према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условима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надлежних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јавних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служби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предузећ</w:t>
      </w:r>
      <w:r w:rsidR="002B34BC" w:rsidRPr="0096553D">
        <w:rPr>
          <w:rFonts w:asciiTheme="minorHAnsi" w:hAnsiTheme="minorHAnsi" w:cs="Arial"/>
          <w:sz w:val="24"/>
          <w:szCs w:val="24"/>
        </w:rPr>
        <w:t>а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>,</w:t>
      </w:r>
      <w:r w:rsidR="002B34BC"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96553D">
        <w:rPr>
          <w:rFonts w:asciiTheme="minorHAnsi" w:hAnsiTheme="minorHAnsi" w:cs="Arial"/>
          <w:sz w:val="24"/>
          <w:szCs w:val="24"/>
        </w:rPr>
        <w:t>на</w:t>
      </w:r>
      <w:proofErr w:type="spellEnd"/>
      <w:r w:rsidR="00C03715" w:rsidRPr="0096553D">
        <w:rPr>
          <w:rFonts w:asciiTheme="minorHAnsi" w:hAnsiTheme="minorHAnsi" w:cs="Arial"/>
          <w:sz w:val="24"/>
          <w:szCs w:val="24"/>
        </w:rPr>
        <w:t xml:space="preserve"> </w:t>
      </w:r>
      <w:r w:rsidR="00FD34EA" w:rsidRPr="00FD34EA">
        <w:rPr>
          <w:rFonts w:asciiTheme="minorHAnsi" w:hAnsiTheme="minorHAnsi" w:cs="Arial"/>
          <w:sz w:val="24"/>
          <w:szCs w:val="24"/>
        </w:rPr>
        <w:t xml:space="preserve">737/1 КО </w:t>
      </w:r>
      <w:proofErr w:type="spellStart"/>
      <w:proofErr w:type="gramStart"/>
      <w:r w:rsidR="00FD34EA" w:rsidRPr="00FD34EA">
        <w:rPr>
          <w:rFonts w:asciiTheme="minorHAnsi" w:hAnsiTheme="minorHAnsi" w:cs="Arial"/>
          <w:sz w:val="24"/>
          <w:szCs w:val="24"/>
        </w:rPr>
        <w:t>Пожаревац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 ,</w:t>
      </w:r>
      <w:proofErr w:type="gramEnd"/>
      <w:r w:rsidR="00FD34EA" w:rsidRPr="00FD34EA">
        <w:rPr>
          <w:rFonts w:asciiTheme="minorHAnsi" w:hAnsiTheme="minorHAnsi" w:cs="Arial"/>
          <w:sz w:val="24"/>
          <w:szCs w:val="24"/>
        </w:rPr>
        <w:t xml:space="preserve"> у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ул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proofErr w:type="gramStart"/>
      <w:r w:rsidR="00FD34EA" w:rsidRPr="00FD34EA">
        <w:rPr>
          <w:rFonts w:asciiTheme="minorHAnsi" w:hAnsiTheme="minorHAnsi" w:cs="Arial"/>
          <w:sz w:val="24"/>
          <w:szCs w:val="24"/>
        </w:rPr>
        <w:t>Ужичка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бр</w:t>
      </w:r>
      <w:proofErr w:type="spellEnd"/>
      <w:r w:rsidR="00FD34EA" w:rsidRPr="00FD34EA">
        <w:rPr>
          <w:rFonts w:asciiTheme="minorHAnsi" w:hAnsiTheme="minorHAnsi" w:cs="Arial"/>
          <w:sz w:val="24"/>
          <w:szCs w:val="24"/>
        </w:rPr>
        <w:t>.</w:t>
      </w:r>
      <w:proofErr w:type="gramEnd"/>
      <w:r w:rsidR="00FD34EA"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gramStart"/>
      <w:r w:rsidR="00FD34EA" w:rsidRPr="00FD34EA">
        <w:rPr>
          <w:rFonts w:asciiTheme="minorHAnsi" w:hAnsiTheme="minorHAnsi" w:cs="Arial"/>
          <w:sz w:val="24"/>
          <w:szCs w:val="24"/>
        </w:rPr>
        <w:t xml:space="preserve">9 у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Пожаревцу</w:t>
      </w:r>
      <w:proofErr w:type="spellEnd"/>
      <w:r>
        <w:rPr>
          <w:rFonts w:asciiTheme="minorHAnsi" w:hAnsiTheme="minorHAnsi" w:cs="Century Gothic"/>
          <w:color w:val="000000"/>
          <w:sz w:val="24"/>
          <w:szCs w:val="24"/>
          <w:lang w:val="sr-Cyrl-RS"/>
        </w:rPr>
        <w:t>.</w:t>
      </w:r>
      <w:proofErr w:type="gramEnd"/>
    </w:p>
    <w:p w:rsidR="00C03715" w:rsidRPr="0096553D" w:rsidRDefault="00C03715" w:rsidP="0096553D">
      <w:pPr>
        <w:tabs>
          <w:tab w:val="left" w:pos="0"/>
          <w:tab w:val="left" w:pos="90"/>
        </w:tabs>
        <w:ind w:right="-7"/>
        <w:jc w:val="both"/>
        <w:rPr>
          <w:rFonts w:asciiTheme="minorHAnsi" w:hAnsiTheme="minorHAnsi" w:cs="Arial"/>
          <w:sz w:val="24"/>
          <w:szCs w:val="24"/>
        </w:rPr>
      </w:pPr>
    </w:p>
    <w:p w:rsidR="002B34BC" w:rsidRPr="00675965" w:rsidRDefault="00C03715" w:rsidP="00F8635E">
      <w:pPr>
        <w:tabs>
          <w:tab w:val="left" w:pos="0"/>
        </w:tabs>
        <w:ind w:right="-7"/>
        <w:jc w:val="both"/>
        <w:rPr>
          <w:rFonts w:ascii="Arial" w:hAnsi="Arial" w:cs="Arial"/>
          <w:sz w:val="24"/>
          <w:szCs w:val="24"/>
        </w:rPr>
      </w:pPr>
      <w:r w:rsidRPr="00675965">
        <w:rPr>
          <w:rFonts w:ascii="Arial" w:hAnsi="Arial" w:cs="Arial"/>
          <w:sz w:val="24"/>
          <w:szCs w:val="24"/>
        </w:rPr>
        <w:tab/>
      </w:r>
    </w:p>
    <w:p w:rsidR="002B34BC" w:rsidRPr="00675965" w:rsidRDefault="002B34BC" w:rsidP="002B34BC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B34BC" w:rsidRPr="00FD34EA" w:rsidRDefault="002B34BC" w:rsidP="002B34BC">
      <w:pPr>
        <w:suppressAutoHyphens w:val="0"/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  <w:proofErr w:type="spellStart"/>
      <w:r w:rsidRPr="00FD34EA">
        <w:rPr>
          <w:rFonts w:asciiTheme="minorHAnsi" w:hAnsiTheme="minorHAnsi" w:cs="Arial"/>
          <w:sz w:val="24"/>
          <w:szCs w:val="24"/>
        </w:rPr>
        <w:t>Пожаревац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="00FD34EA" w:rsidRPr="00FD34EA">
        <w:rPr>
          <w:rFonts w:asciiTheme="minorHAnsi" w:hAnsiTheme="minorHAnsi" w:cs="Arial"/>
          <w:sz w:val="24"/>
          <w:szCs w:val="24"/>
        </w:rPr>
        <w:t>децембар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201</w:t>
      </w:r>
      <w:r w:rsidR="00D10F63" w:rsidRPr="00FD34EA">
        <w:rPr>
          <w:rFonts w:asciiTheme="minorHAnsi" w:hAnsiTheme="minorHAnsi" w:cs="Arial"/>
          <w:sz w:val="24"/>
          <w:szCs w:val="24"/>
        </w:rPr>
        <w:t>6</w:t>
      </w:r>
      <w:r w:rsidRPr="00FD34EA">
        <w:rPr>
          <w:rFonts w:asciiTheme="minorHAnsi" w:hAnsiTheme="minorHAnsi" w:cs="Arial"/>
          <w:sz w:val="24"/>
          <w:szCs w:val="24"/>
        </w:rPr>
        <w:t>.године</w:t>
      </w:r>
    </w:p>
    <w:p w:rsidR="002B34BC" w:rsidRDefault="002B34BC" w:rsidP="002B34B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Cyrl-RS"/>
        </w:rPr>
      </w:pPr>
    </w:p>
    <w:p w:rsidR="00D10F63" w:rsidRDefault="00D10F63" w:rsidP="002B34B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Cyrl-RS"/>
        </w:rPr>
      </w:pPr>
    </w:p>
    <w:p w:rsidR="00D10F63" w:rsidRDefault="00D10F63" w:rsidP="002B34B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Cyrl-RS"/>
        </w:rPr>
      </w:pPr>
    </w:p>
    <w:p w:rsidR="00D10F63" w:rsidRDefault="00D10F63" w:rsidP="002B34B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Cyrl-RS"/>
        </w:rPr>
      </w:pPr>
    </w:p>
    <w:p w:rsidR="00D10F63" w:rsidRDefault="00D10F63" w:rsidP="002B34B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Cyrl-RS"/>
        </w:rPr>
      </w:pPr>
    </w:p>
    <w:p w:rsidR="00D10F63" w:rsidRPr="00D10F63" w:rsidRDefault="00D10F63" w:rsidP="002B34B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Cyrl-RS"/>
        </w:rPr>
      </w:pPr>
    </w:p>
    <w:p w:rsidR="00B72894" w:rsidRPr="00FD34EA" w:rsidRDefault="002B34BC" w:rsidP="002B34BC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="Arial"/>
          <w:sz w:val="24"/>
          <w:szCs w:val="24"/>
        </w:rPr>
      </w:pPr>
      <w:proofErr w:type="spellStart"/>
      <w:r w:rsidRPr="00FD34EA">
        <w:rPr>
          <w:rFonts w:asciiTheme="minorHAnsi" w:hAnsiTheme="minorHAnsi" w:cs="Arial"/>
          <w:sz w:val="24"/>
          <w:szCs w:val="24"/>
        </w:rPr>
        <w:t>На</w:t>
      </w:r>
      <w:r w:rsidR="00D10F63" w:rsidRPr="00FD34EA">
        <w:rPr>
          <w:rFonts w:asciiTheme="minorHAnsi" w:hAnsiTheme="minorHAnsi" w:cs="Arial"/>
          <w:sz w:val="24"/>
          <w:szCs w:val="24"/>
        </w:rPr>
        <w:t>ручилац</w:t>
      </w:r>
      <w:proofErr w:type="spellEnd"/>
      <w:r w:rsidR="00D10F63"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D10F63" w:rsidRPr="00FD34EA">
        <w:rPr>
          <w:rFonts w:asciiTheme="minorHAnsi" w:hAnsiTheme="minorHAnsi" w:cs="Arial"/>
          <w:sz w:val="24"/>
          <w:szCs w:val="24"/>
        </w:rPr>
        <w:t>пројектне</w:t>
      </w:r>
      <w:proofErr w:type="spellEnd"/>
      <w:r w:rsidR="00D10F63"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D10F63" w:rsidRPr="00FD34EA">
        <w:rPr>
          <w:rFonts w:asciiTheme="minorHAnsi" w:hAnsiTheme="minorHAnsi" w:cs="Arial"/>
          <w:sz w:val="24"/>
          <w:szCs w:val="24"/>
        </w:rPr>
        <w:t>документације</w:t>
      </w:r>
      <w:proofErr w:type="spellEnd"/>
    </w:p>
    <w:p w:rsidR="00F8635E" w:rsidRPr="00675965" w:rsidRDefault="00F8635E" w:rsidP="002B34BC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B72894" w:rsidRPr="00675965" w:rsidRDefault="00B72894" w:rsidP="007C0689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C03715" w:rsidRPr="00675965" w:rsidRDefault="00C03715" w:rsidP="007C0689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B72894" w:rsidRPr="00675965" w:rsidRDefault="0096553D" w:rsidP="00B72894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__________</w:t>
      </w:r>
      <w:r w:rsidR="00B72894" w:rsidRPr="00675965">
        <w:rPr>
          <w:rFonts w:ascii="Arial" w:hAnsi="Arial" w:cs="Arial"/>
          <w:sz w:val="24"/>
          <w:szCs w:val="24"/>
        </w:rPr>
        <w:t>_____________________________</w:t>
      </w:r>
    </w:p>
    <w:p w:rsidR="0096553D" w:rsidRPr="0096553D" w:rsidRDefault="0096553D" w:rsidP="0096553D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="Century Gothic"/>
          <w:color w:val="000000"/>
          <w:kern w:val="0"/>
          <w:sz w:val="24"/>
          <w:szCs w:val="24"/>
          <w:lang w:val="sr-Latn-RS"/>
        </w:rPr>
      </w:pPr>
      <w:r w:rsidRPr="0096553D">
        <w:rPr>
          <w:rFonts w:asciiTheme="minorHAnsi" w:hAnsiTheme="minorHAnsi" w:cs="Century Gothic"/>
          <w:color w:val="000000"/>
          <w:kern w:val="0"/>
          <w:sz w:val="24"/>
          <w:szCs w:val="24"/>
          <w:lang w:val="sr-Latn-RS"/>
        </w:rPr>
        <w:t>КОМПАНИЈА ЕВРОТРГОВИНА д.о.о ШАПИНЕ</w:t>
      </w:r>
    </w:p>
    <w:p w:rsidR="00B72894" w:rsidRPr="0096553D" w:rsidRDefault="0096553D" w:rsidP="00C03715">
      <w:pPr>
        <w:suppressAutoHyphens w:val="0"/>
        <w:autoSpaceDE w:val="0"/>
        <w:autoSpaceDN w:val="0"/>
        <w:adjustRightInd w:val="0"/>
        <w:ind w:left="2160"/>
        <w:jc w:val="right"/>
        <w:rPr>
          <w:rFonts w:asciiTheme="minorHAnsi" w:hAnsiTheme="minorHAnsi" w:cs="Arial"/>
          <w:sz w:val="24"/>
          <w:szCs w:val="24"/>
          <w:lang w:val="sr-Cyrl-RS"/>
        </w:rPr>
      </w:pPr>
      <w:r w:rsidRPr="0096553D">
        <w:rPr>
          <w:rFonts w:asciiTheme="minorHAnsi" w:hAnsiTheme="minorHAnsi" w:cs="Arial"/>
          <w:sz w:val="24"/>
          <w:szCs w:val="24"/>
          <w:lang w:val="sr-Cyrl-RS"/>
        </w:rPr>
        <w:t>Шапине б.б. општина Мало Црниће</w:t>
      </w:r>
    </w:p>
    <w:p w:rsidR="00C03715" w:rsidRPr="00675965" w:rsidRDefault="00C03715" w:rsidP="00C03715">
      <w:pPr>
        <w:suppressAutoHyphens w:val="0"/>
        <w:autoSpaceDE w:val="0"/>
        <w:autoSpaceDN w:val="0"/>
        <w:adjustRightInd w:val="0"/>
        <w:ind w:left="2160"/>
        <w:jc w:val="right"/>
        <w:rPr>
          <w:rFonts w:ascii="Arial" w:hAnsi="Arial" w:cs="Arial"/>
          <w:sz w:val="24"/>
          <w:szCs w:val="24"/>
        </w:rPr>
      </w:pPr>
    </w:p>
    <w:p w:rsidR="00C03715" w:rsidRPr="00675965" w:rsidRDefault="00C03715" w:rsidP="00C03715">
      <w:pPr>
        <w:suppressAutoHyphens w:val="0"/>
        <w:autoSpaceDE w:val="0"/>
        <w:autoSpaceDN w:val="0"/>
        <w:adjustRightInd w:val="0"/>
        <w:ind w:left="2160" w:hanging="2160"/>
        <w:rPr>
          <w:rFonts w:ascii="Arial" w:hAnsi="Arial" w:cs="Arial"/>
          <w:sz w:val="24"/>
          <w:szCs w:val="24"/>
        </w:rPr>
      </w:pPr>
      <w:r w:rsidRPr="00675965">
        <w:rPr>
          <w:rFonts w:ascii="Arial" w:hAnsi="Arial" w:cs="Arial"/>
          <w:sz w:val="24"/>
          <w:szCs w:val="24"/>
        </w:rPr>
        <w:t>ПРЕДМЕТ:</w:t>
      </w:r>
    </w:p>
    <w:p w:rsidR="00C03715" w:rsidRPr="00675965" w:rsidRDefault="00C03715" w:rsidP="00C03715">
      <w:pPr>
        <w:suppressAutoHyphens w:val="0"/>
        <w:autoSpaceDE w:val="0"/>
        <w:autoSpaceDN w:val="0"/>
        <w:adjustRightInd w:val="0"/>
        <w:ind w:left="2160" w:hanging="2160"/>
        <w:rPr>
          <w:rFonts w:ascii="Arial" w:hAnsi="Arial" w:cs="Arial"/>
          <w:sz w:val="24"/>
          <w:szCs w:val="24"/>
        </w:rPr>
      </w:pPr>
    </w:p>
    <w:p w:rsidR="00C03715" w:rsidRPr="00675965" w:rsidRDefault="00C03715" w:rsidP="00C03715">
      <w:pPr>
        <w:suppressAutoHyphens w:val="0"/>
        <w:autoSpaceDE w:val="0"/>
        <w:autoSpaceDN w:val="0"/>
        <w:adjustRightInd w:val="0"/>
        <w:ind w:left="2160" w:hanging="2160"/>
        <w:jc w:val="center"/>
        <w:rPr>
          <w:rFonts w:ascii="Arial" w:hAnsi="Arial" w:cs="Arial"/>
          <w:b/>
          <w:sz w:val="28"/>
          <w:szCs w:val="28"/>
        </w:rPr>
      </w:pPr>
      <w:r w:rsidRPr="00675965">
        <w:rPr>
          <w:rFonts w:ascii="Arial" w:hAnsi="Arial" w:cs="Arial"/>
          <w:b/>
          <w:sz w:val="28"/>
          <w:szCs w:val="28"/>
        </w:rPr>
        <w:t xml:space="preserve">САГЛАСНОСТ НА ИЗРАДУ </w:t>
      </w:r>
    </w:p>
    <w:p w:rsidR="0096553D" w:rsidRPr="00675965" w:rsidRDefault="0096553D" w:rsidP="0096553D">
      <w:pPr>
        <w:suppressAutoHyphens w:val="0"/>
        <w:autoSpaceDE w:val="0"/>
        <w:autoSpaceDN w:val="0"/>
        <w:adjustRightInd w:val="0"/>
        <w:ind w:left="2160" w:hanging="2160"/>
        <w:jc w:val="center"/>
        <w:rPr>
          <w:rFonts w:ascii="Arial" w:hAnsi="Arial" w:cs="Arial"/>
          <w:sz w:val="24"/>
          <w:szCs w:val="24"/>
        </w:rPr>
      </w:pPr>
      <w:r w:rsidRPr="00675965">
        <w:rPr>
          <w:rFonts w:ascii="Arial" w:hAnsi="Arial" w:cs="Arial"/>
          <w:sz w:val="24"/>
          <w:szCs w:val="24"/>
        </w:rPr>
        <w:lastRenderedPageBreak/>
        <w:t>УРБАНИСТИЧКОГ ПРОЈЕКТА</w:t>
      </w:r>
    </w:p>
    <w:p w:rsidR="0096553D" w:rsidRPr="00675965" w:rsidRDefault="0096553D" w:rsidP="0096553D">
      <w:pPr>
        <w:suppressAutoHyphens w:val="0"/>
        <w:autoSpaceDE w:val="0"/>
        <w:autoSpaceDN w:val="0"/>
        <w:adjustRightInd w:val="0"/>
        <w:ind w:left="2160" w:hanging="2160"/>
        <w:jc w:val="center"/>
        <w:rPr>
          <w:rFonts w:ascii="Arial" w:hAnsi="Arial" w:cs="Arial"/>
          <w:sz w:val="24"/>
          <w:szCs w:val="24"/>
        </w:rPr>
      </w:pPr>
      <w:r w:rsidRPr="00675965">
        <w:rPr>
          <w:rFonts w:ascii="Arial" w:hAnsi="Arial" w:cs="Arial"/>
          <w:sz w:val="24"/>
          <w:szCs w:val="24"/>
        </w:rPr>
        <w:t>И ИДЕЈНОГ АРХИТЕКТОНСКОГ РЕШЕЊА</w:t>
      </w:r>
    </w:p>
    <w:p w:rsidR="00FD34EA" w:rsidRPr="00FD34EA" w:rsidRDefault="00FD34EA" w:rsidP="00FD34EA">
      <w:pPr>
        <w:jc w:val="center"/>
        <w:rPr>
          <w:rFonts w:asciiTheme="minorHAnsi" w:hAnsiTheme="minorHAnsi" w:cs="Arial"/>
          <w:sz w:val="24"/>
          <w:szCs w:val="24"/>
        </w:rPr>
      </w:pPr>
      <w:proofErr w:type="spellStart"/>
      <w:proofErr w:type="gramStart"/>
      <w:r w:rsidRPr="00FD34EA">
        <w:rPr>
          <w:rFonts w:asciiTheme="minorHAnsi" w:hAnsiTheme="minorHAnsi" w:cs="Arial"/>
          <w:sz w:val="24"/>
          <w:szCs w:val="24"/>
        </w:rPr>
        <w:t>за</w:t>
      </w:r>
      <w:proofErr w:type="spellEnd"/>
      <w:proofErr w:type="gram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изградњу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стамбеног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објекта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вишепородичног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становања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на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к.п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. 737/1 КО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Пожаревац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, у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ул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proofErr w:type="gramStart"/>
      <w:r w:rsidRPr="00FD34EA">
        <w:rPr>
          <w:rFonts w:asciiTheme="minorHAnsi" w:hAnsiTheme="minorHAnsi" w:cs="Arial"/>
          <w:sz w:val="24"/>
          <w:szCs w:val="24"/>
        </w:rPr>
        <w:t>Ужичка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бр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>.</w:t>
      </w:r>
      <w:proofErr w:type="gramEnd"/>
      <w:r w:rsidRPr="00FD34EA">
        <w:rPr>
          <w:rFonts w:asciiTheme="minorHAnsi" w:hAnsiTheme="minorHAnsi" w:cs="Arial"/>
          <w:sz w:val="24"/>
          <w:szCs w:val="24"/>
        </w:rPr>
        <w:t xml:space="preserve"> 9 у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Пожаревцу</w:t>
      </w:r>
      <w:proofErr w:type="spellEnd"/>
    </w:p>
    <w:p w:rsidR="00C03715" w:rsidRPr="00675965" w:rsidRDefault="00C03715" w:rsidP="00C03715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C03715" w:rsidRPr="00BC4FE2" w:rsidRDefault="00F8635E" w:rsidP="00C03715">
      <w:pPr>
        <w:ind w:firstLine="720"/>
        <w:jc w:val="both"/>
        <w:rPr>
          <w:rFonts w:asciiTheme="minorHAnsi" w:hAnsiTheme="minorHAnsi" w:cs="Arial"/>
          <w:bCs/>
          <w:sz w:val="24"/>
          <w:szCs w:val="24"/>
        </w:rPr>
      </w:pPr>
      <w:proofErr w:type="spellStart"/>
      <w:r w:rsidRPr="00BC4FE2">
        <w:rPr>
          <w:rFonts w:asciiTheme="minorHAnsi" w:hAnsiTheme="minorHAnsi" w:cs="Arial"/>
          <w:sz w:val="24"/>
          <w:szCs w:val="24"/>
        </w:rPr>
        <w:t>Овим</w:t>
      </w:r>
      <w:proofErr w:type="spellEnd"/>
      <w:r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BC4FE2">
        <w:rPr>
          <w:rFonts w:asciiTheme="minorHAnsi" w:hAnsiTheme="minorHAnsi" w:cs="Arial"/>
          <w:sz w:val="24"/>
          <w:szCs w:val="24"/>
        </w:rPr>
        <w:t>писмено</w:t>
      </w:r>
      <w:proofErr w:type="spellEnd"/>
      <w:r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BC4FE2">
        <w:rPr>
          <w:rFonts w:asciiTheme="minorHAnsi" w:hAnsiTheme="minorHAnsi" w:cs="Arial"/>
          <w:sz w:val="24"/>
          <w:szCs w:val="24"/>
        </w:rPr>
        <w:t>дајемо</w:t>
      </w:r>
      <w:proofErr w:type="spellEnd"/>
      <w:r w:rsidRPr="00BC4FE2">
        <w:rPr>
          <w:rFonts w:asciiTheme="minorHAnsi" w:hAnsiTheme="minorHAnsi" w:cs="Arial"/>
          <w:sz w:val="24"/>
          <w:szCs w:val="24"/>
        </w:rPr>
        <w:t xml:space="preserve"> САГЛАСНОСТ</w:t>
      </w:r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r w:rsidR="00BC4FE2" w:rsidRPr="00BC4FE2">
        <w:rPr>
          <w:rFonts w:asciiTheme="minorHAnsi" w:hAnsiTheme="minorHAnsi" w:cs="Arial"/>
          <w:sz w:val="24"/>
          <w:szCs w:val="24"/>
        </w:rPr>
        <w:t>ПД „</w:t>
      </w:r>
      <w:proofErr w:type="spellStart"/>
      <w:r w:rsidR="00BC4FE2" w:rsidRPr="00BC4FE2">
        <w:rPr>
          <w:rFonts w:asciiTheme="minorHAnsi" w:hAnsiTheme="minorHAnsi" w:cs="Arial"/>
          <w:sz w:val="24"/>
          <w:szCs w:val="24"/>
        </w:rPr>
        <w:t>МГ&amp;партнерс</w:t>
      </w:r>
      <w:proofErr w:type="spellEnd"/>
      <w:proofErr w:type="gramStart"/>
      <w:r w:rsidR="00BC4FE2" w:rsidRPr="00BC4FE2">
        <w:rPr>
          <w:rFonts w:asciiTheme="minorHAnsi" w:hAnsiTheme="minorHAnsi" w:cs="Arial"/>
          <w:sz w:val="24"/>
          <w:szCs w:val="24"/>
        </w:rPr>
        <w:t xml:space="preserve">“ </w:t>
      </w:r>
      <w:proofErr w:type="spellStart"/>
      <w:r w:rsidR="00BC4FE2" w:rsidRPr="00BC4FE2">
        <w:rPr>
          <w:rFonts w:asciiTheme="minorHAnsi" w:hAnsiTheme="minorHAnsi" w:cs="Arial"/>
          <w:sz w:val="24"/>
          <w:szCs w:val="24"/>
        </w:rPr>
        <w:t>д.о.о</w:t>
      </w:r>
      <w:proofErr w:type="spellEnd"/>
      <w:proofErr w:type="gramEnd"/>
      <w:r w:rsidR="00BC4FE2" w:rsidRPr="00BC4FE2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r w:rsidR="00BC4FE2" w:rsidRPr="00BC4FE2">
        <w:rPr>
          <w:rFonts w:asciiTheme="minorHAnsi" w:hAnsiTheme="minorHAnsi" w:cs="Arial"/>
          <w:sz w:val="24"/>
          <w:szCs w:val="24"/>
        </w:rPr>
        <w:t>Пожаревац</w:t>
      </w:r>
      <w:proofErr w:type="spellEnd"/>
      <w:r w:rsidR="00BC4FE2" w:rsidRPr="00BC4FE2">
        <w:rPr>
          <w:rFonts w:asciiTheme="minorHAnsi" w:hAnsiTheme="minorHAnsi" w:cs="Arial"/>
          <w:sz w:val="24"/>
          <w:szCs w:val="24"/>
          <w:lang w:val="sr-Cyrl-RS"/>
        </w:rPr>
        <w:t xml:space="preserve"> </w:t>
      </w:r>
      <w:proofErr w:type="spellStart"/>
      <w:r w:rsidR="00BC4FE2" w:rsidRPr="00BC4FE2">
        <w:rPr>
          <w:rFonts w:asciiTheme="minorHAnsi" w:hAnsiTheme="minorHAnsi" w:cs="Arial"/>
          <w:sz w:val="24"/>
          <w:szCs w:val="24"/>
        </w:rPr>
        <w:t>са</w:t>
      </w:r>
      <w:proofErr w:type="spellEnd"/>
      <w:r w:rsidR="00BC4FE2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BC4FE2" w:rsidRPr="00BC4FE2">
        <w:rPr>
          <w:rFonts w:asciiTheme="minorHAnsi" w:hAnsiTheme="minorHAnsi" w:cs="Arial"/>
          <w:sz w:val="24"/>
          <w:szCs w:val="24"/>
        </w:rPr>
        <w:t>адресом</w:t>
      </w:r>
      <w:proofErr w:type="spellEnd"/>
      <w:r w:rsidR="00BC4FE2" w:rsidRPr="00BC4FE2">
        <w:rPr>
          <w:rFonts w:asciiTheme="minorHAnsi" w:hAnsiTheme="minorHAnsi" w:cs="Arial"/>
          <w:sz w:val="24"/>
          <w:szCs w:val="24"/>
        </w:rPr>
        <w:t xml:space="preserve"> у</w:t>
      </w:r>
      <w:r w:rsidR="00BC4FE2" w:rsidRPr="00BC4FE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C4FE2" w:rsidRPr="00BC4FE2">
        <w:rPr>
          <w:rFonts w:asciiTheme="minorHAnsi" w:hAnsiTheme="minorHAnsi" w:cs="Arial"/>
          <w:sz w:val="24"/>
          <w:szCs w:val="24"/>
        </w:rPr>
        <w:t>ул</w:t>
      </w:r>
      <w:proofErr w:type="spellEnd"/>
      <w:r w:rsidR="00BC4FE2" w:rsidRPr="00BC4FE2">
        <w:rPr>
          <w:rFonts w:asciiTheme="minorHAnsi" w:hAnsiTheme="minorHAnsi" w:cs="Arial"/>
          <w:sz w:val="24"/>
          <w:szCs w:val="24"/>
        </w:rPr>
        <w:t xml:space="preserve">. </w:t>
      </w:r>
      <w:r w:rsidR="00BC4FE2" w:rsidRPr="00BC4FE2">
        <w:rPr>
          <w:rFonts w:asciiTheme="minorHAnsi" w:hAnsiTheme="minorHAnsi" w:cs="Arial"/>
          <w:sz w:val="24"/>
          <w:szCs w:val="24"/>
          <w:lang w:val="sr-Cyrl-RS"/>
        </w:rPr>
        <w:t>Светосавска</w:t>
      </w:r>
      <w:r w:rsidR="00BC4FE2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BC4FE2" w:rsidRPr="00BC4FE2">
        <w:rPr>
          <w:rFonts w:asciiTheme="minorHAnsi" w:hAnsiTheme="minorHAnsi" w:cs="Arial"/>
          <w:sz w:val="24"/>
          <w:szCs w:val="24"/>
        </w:rPr>
        <w:t>бр</w:t>
      </w:r>
      <w:proofErr w:type="spellEnd"/>
      <w:r w:rsidR="00BC4FE2" w:rsidRPr="00BC4FE2">
        <w:rPr>
          <w:rFonts w:asciiTheme="minorHAnsi" w:hAnsiTheme="minorHAnsi" w:cs="Arial"/>
          <w:sz w:val="24"/>
          <w:szCs w:val="24"/>
        </w:rPr>
        <w:t xml:space="preserve">. </w:t>
      </w:r>
      <w:r w:rsidR="00BC4FE2" w:rsidRPr="00BC4FE2">
        <w:rPr>
          <w:rFonts w:asciiTheme="minorHAnsi" w:hAnsiTheme="minorHAnsi" w:cs="Arial"/>
          <w:sz w:val="24"/>
          <w:szCs w:val="24"/>
          <w:lang w:val="sr-Cyrl-RS"/>
        </w:rPr>
        <w:t>26/43</w:t>
      </w:r>
      <w:r w:rsidR="00BC4FE2" w:rsidRPr="00BC4FE2">
        <w:rPr>
          <w:rFonts w:asciiTheme="minorHAnsi" w:hAnsiTheme="minorHAnsi" w:cs="Arial"/>
          <w:sz w:val="24"/>
          <w:szCs w:val="24"/>
        </w:rPr>
        <w:t xml:space="preserve">, 12000 </w:t>
      </w:r>
      <w:proofErr w:type="spellStart"/>
      <w:r w:rsidR="00BC4FE2" w:rsidRPr="00BC4FE2">
        <w:rPr>
          <w:rFonts w:asciiTheme="minorHAnsi" w:hAnsiTheme="minorHAnsi" w:cs="Arial"/>
          <w:sz w:val="24"/>
          <w:szCs w:val="24"/>
        </w:rPr>
        <w:t>Пожаревац</w:t>
      </w:r>
      <w:proofErr w:type="spellEnd"/>
      <w:r w:rsidR="00BC4FE2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BC4FE2" w:rsidRPr="00BC4FE2">
        <w:rPr>
          <w:rFonts w:asciiTheme="minorHAnsi" w:hAnsiTheme="minorHAnsi" w:cs="Arial"/>
          <w:sz w:val="24"/>
          <w:szCs w:val="24"/>
        </w:rPr>
        <w:t>са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одговорним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урбанистом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Милошем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Гардашевићем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дипл.инж.арх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r w:rsidRPr="00BC4FE2">
        <w:rPr>
          <w:rFonts w:asciiTheme="minorHAnsi" w:hAnsiTheme="minorHAnsi" w:cs="Arial"/>
          <w:sz w:val="24"/>
          <w:szCs w:val="24"/>
        </w:rPr>
        <w:t>који</w:t>
      </w:r>
      <w:proofErr w:type="spellEnd"/>
      <w:r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BC4FE2">
        <w:rPr>
          <w:rFonts w:asciiTheme="minorHAnsi" w:hAnsiTheme="minorHAnsi" w:cs="Arial"/>
          <w:sz w:val="24"/>
          <w:szCs w:val="24"/>
        </w:rPr>
        <w:t>је</w:t>
      </w:r>
      <w:proofErr w:type="spellEnd"/>
      <w:r w:rsidRPr="00BC4FE2">
        <w:rPr>
          <w:rFonts w:asciiTheme="minorHAnsi" w:hAnsiTheme="minorHAnsi" w:cs="Arial"/>
          <w:sz w:val="24"/>
          <w:szCs w:val="24"/>
        </w:rPr>
        <w:t xml:space="preserve"> </w:t>
      </w:r>
      <w:r w:rsidR="00C03715" w:rsidRPr="00BC4FE2">
        <w:rPr>
          <w:rFonts w:asciiTheme="minorHAnsi" w:hAnsiTheme="minorHAnsi" w:cs="Arial"/>
          <w:sz w:val="24"/>
          <w:szCs w:val="24"/>
        </w:rPr>
        <w:t xml:space="preserve">у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наше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име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за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наш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рачун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изради</w:t>
      </w:r>
      <w:r w:rsidRPr="00BC4FE2">
        <w:rPr>
          <w:rFonts w:asciiTheme="minorHAnsi" w:hAnsiTheme="minorHAnsi" w:cs="Arial"/>
          <w:sz w:val="24"/>
          <w:szCs w:val="24"/>
        </w:rPr>
        <w:t>о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Урбанистички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пројекат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који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је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урбанистичко-архитектонска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разрада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локације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преиспитивање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могућности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ограничења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за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изградњу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жељених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садржаја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у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границама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r w:rsidR="00BC4FE2">
        <w:rPr>
          <w:rFonts w:asciiTheme="minorHAnsi" w:hAnsiTheme="minorHAnsi" w:cs="Arial"/>
          <w:sz w:val="24"/>
          <w:szCs w:val="24"/>
          <w:lang w:val="sr-Cyrl-RS"/>
        </w:rPr>
        <w:t>наших</w:t>
      </w:r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грађевинск</w:t>
      </w:r>
      <w:proofErr w:type="spellEnd"/>
      <w:r w:rsidR="00BC4FE2">
        <w:rPr>
          <w:rFonts w:asciiTheme="minorHAnsi" w:hAnsiTheme="minorHAnsi" w:cs="Arial"/>
          <w:sz w:val="24"/>
          <w:szCs w:val="24"/>
          <w:lang w:val="sr-Cyrl-RS"/>
        </w:rPr>
        <w:t>их</w:t>
      </w:r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парцел</w:t>
      </w:r>
      <w:proofErr w:type="spellEnd"/>
      <w:r w:rsidR="00BC4FE2">
        <w:rPr>
          <w:rFonts w:asciiTheme="minorHAnsi" w:hAnsiTheme="minorHAnsi" w:cs="Arial"/>
          <w:sz w:val="24"/>
          <w:szCs w:val="24"/>
          <w:lang w:val="sr-Cyrl-RS"/>
        </w:rPr>
        <w:t>а</w:t>
      </w:r>
      <w:r w:rsidR="00C03715" w:rsidRPr="00BC4FE2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са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решењем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колског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прилаза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пешачког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прилаза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предлозима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прикључака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на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спољну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инфраструктурну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мрежу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који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су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у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складу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са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условима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надлежних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јавних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предузећа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, а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на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основу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одредби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чл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. 60. 61. 62. </w:t>
      </w:r>
      <w:proofErr w:type="spellStart"/>
      <w:r w:rsidR="00C03715" w:rsidRPr="00BC4FE2">
        <w:rPr>
          <w:rFonts w:asciiTheme="minorHAnsi" w:hAnsiTheme="minorHAnsi" w:cs="Arial"/>
          <w:bCs/>
          <w:sz w:val="24"/>
          <w:szCs w:val="24"/>
        </w:rPr>
        <w:t>Закона</w:t>
      </w:r>
      <w:proofErr w:type="spellEnd"/>
      <w:r w:rsidR="00C03715" w:rsidRPr="00BC4FE2">
        <w:rPr>
          <w:rFonts w:asciiTheme="minorHAnsi" w:hAnsiTheme="minorHAnsi" w:cs="Arial"/>
          <w:bCs/>
          <w:sz w:val="24"/>
          <w:szCs w:val="24"/>
        </w:rPr>
        <w:t xml:space="preserve"> о </w:t>
      </w:r>
      <w:proofErr w:type="spellStart"/>
      <w:r w:rsidR="00C03715" w:rsidRPr="00BC4FE2">
        <w:rPr>
          <w:rFonts w:asciiTheme="minorHAnsi" w:hAnsiTheme="minorHAnsi" w:cs="Arial"/>
          <w:bCs/>
          <w:sz w:val="24"/>
          <w:szCs w:val="24"/>
        </w:rPr>
        <w:t>планирању</w:t>
      </w:r>
      <w:proofErr w:type="spellEnd"/>
      <w:r w:rsidR="00C03715" w:rsidRPr="00BC4FE2">
        <w:rPr>
          <w:rFonts w:asciiTheme="minorHAnsi" w:hAnsiTheme="minorHAnsi" w:cs="Arial"/>
          <w:bCs/>
          <w:sz w:val="24"/>
          <w:szCs w:val="24"/>
        </w:rPr>
        <w:t xml:space="preserve"> и </w:t>
      </w:r>
      <w:proofErr w:type="spellStart"/>
      <w:r w:rsidR="00C03715" w:rsidRPr="00BC4FE2">
        <w:rPr>
          <w:rFonts w:asciiTheme="minorHAnsi" w:hAnsiTheme="minorHAnsi" w:cs="Arial"/>
          <w:bCs/>
          <w:sz w:val="24"/>
          <w:szCs w:val="24"/>
        </w:rPr>
        <w:t>изградњи</w:t>
      </w:r>
      <w:proofErr w:type="spellEnd"/>
      <w:r w:rsidR="00C03715" w:rsidRPr="00BC4FE2">
        <w:rPr>
          <w:rFonts w:asciiTheme="minorHAnsi" w:hAnsiTheme="minorHAnsi" w:cs="Arial"/>
          <w:bCs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Сл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гл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. </w:t>
      </w:r>
      <w:proofErr w:type="gramStart"/>
      <w:r w:rsidR="00C03715" w:rsidRPr="00BC4FE2">
        <w:rPr>
          <w:rFonts w:asciiTheme="minorHAnsi" w:hAnsiTheme="minorHAnsi" w:cs="Arial"/>
          <w:sz w:val="24"/>
          <w:szCs w:val="24"/>
        </w:rPr>
        <w:t xml:space="preserve">РС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бр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>.</w:t>
      </w:r>
      <w:proofErr w:type="gramEnd"/>
      <w:r w:rsidR="00C03715" w:rsidRPr="00BC4FE2">
        <w:rPr>
          <w:rFonts w:asciiTheme="minorHAnsi" w:hAnsiTheme="minorHAnsi" w:cs="Arial"/>
          <w:sz w:val="24"/>
          <w:szCs w:val="24"/>
        </w:rPr>
        <w:t xml:space="preserve"> 72/2009, 81/2009 - </w:t>
      </w:r>
      <w:proofErr w:type="spellStart"/>
      <w:proofErr w:type="gramStart"/>
      <w:r w:rsidR="00C03715" w:rsidRPr="00BC4FE2">
        <w:rPr>
          <w:rFonts w:asciiTheme="minorHAnsi" w:hAnsiTheme="minorHAnsi" w:cs="Arial"/>
          <w:sz w:val="24"/>
          <w:szCs w:val="24"/>
        </w:rPr>
        <w:t>испр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>.,</w:t>
      </w:r>
      <w:proofErr w:type="gramEnd"/>
      <w:r w:rsidR="00C03715" w:rsidRPr="00BC4FE2">
        <w:rPr>
          <w:rFonts w:asciiTheme="minorHAnsi" w:hAnsiTheme="minorHAnsi" w:cs="Arial"/>
          <w:sz w:val="24"/>
          <w:szCs w:val="24"/>
        </w:rPr>
        <w:t xml:space="preserve"> 64/2010 -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одлука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УС, 24/2011, 121/2012, 42/2013 -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одлука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УС, 50/2013 -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одлука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УС, 98/2013 -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одлука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УС, 132/2014 И 145/2014</w:t>
      </w:r>
      <w:r w:rsidR="00C03715" w:rsidRPr="00BC4FE2">
        <w:rPr>
          <w:rFonts w:asciiTheme="minorHAnsi" w:hAnsiTheme="minorHAnsi" w:cs="Arial"/>
          <w:bCs/>
          <w:sz w:val="24"/>
          <w:szCs w:val="24"/>
        </w:rPr>
        <w:t xml:space="preserve">), </w:t>
      </w:r>
      <w:proofErr w:type="spellStart"/>
      <w:r w:rsidR="00C03715" w:rsidRPr="00BC4FE2">
        <w:rPr>
          <w:rFonts w:asciiTheme="minorHAnsi" w:hAnsiTheme="minorHAnsi" w:cs="Arial"/>
          <w:bCs/>
          <w:sz w:val="24"/>
          <w:szCs w:val="24"/>
        </w:rPr>
        <w:t>као</w:t>
      </w:r>
      <w:proofErr w:type="spellEnd"/>
      <w:r w:rsidR="00C03715" w:rsidRPr="00BC4FE2">
        <w:rPr>
          <w:rFonts w:asciiTheme="minorHAnsi" w:hAnsiTheme="minorHAnsi" w:cs="Arial"/>
          <w:bCs/>
          <w:sz w:val="24"/>
          <w:szCs w:val="24"/>
        </w:rPr>
        <w:t xml:space="preserve"> и ГУП-а </w:t>
      </w:r>
      <w:proofErr w:type="spellStart"/>
      <w:r w:rsidR="00C03715" w:rsidRPr="00BC4FE2">
        <w:rPr>
          <w:rFonts w:asciiTheme="minorHAnsi" w:hAnsiTheme="minorHAnsi" w:cs="Arial"/>
          <w:bCs/>
          <w:sz w:val="24"/>
          <w:szCs w:val="24"/>
        </w:rPr>
        <w:t>Пожаревца</w:t>
      </w:r>
      <w:proofErr w:type="spellEnd"/>
      <w:r w:rsidR="00C03715" w:rsidRPr="00BC4FE2">
        <w:rPr>
          <w:rFonts w:asciiTheme="minorHAnsi" w:hAnsiTheme="minorHAnsi" w:cs="Arial"/>
          <w:bCs/>
          <w:sz w:val="24"/>
          <w:szCs w:val="24"/>
        </w:rPr>
        <w:t xml:space="preserve"> (</w:t>
      </w:r>
      <w:proofErr w:type="spellStart"/>
      <w:r w:rsidR="00C03715" w:rsidRPr="00BC4FE2">
        <w:rPr>
          <w:rFonts w:asciiTheme="minorHAnsi" w:hAnsiTheme="minorHAnsi" w:cs="Arial"/>
          <w:bCs/>
          <w:sz w:val="24"/>
          <w:szCs w:val="24"/>
        </w:rPr>
        <w:t>Сл.гл</w:t>
      </w:r>
      <w:proofErr w:type="spellEnd"/>
      <w:r w:rsidR="00C03715" w:rsidRPr="00BC4FE2">
        <w:rPr>
          <w:rFonts w:asciiTheme="minorHAnsi" w:hAnsiTheme="minorHAnsi" w:cs="Arial"/>
          <w:bCs/>
          <w:sz w:val="24"/>
          <w:szCs w:val="24"/>
        </w:rPr>
        <w:t xml:space="preserve">. </w:t>
      </w:r>
      <w:proofErr w:type="spellStart"/>
      <w:r w:rsidR="00C03715" w:rsidRPr="00BC4FE2">
        <w:rPr>
          <w:rFonts w:asciiTheme="minorHAnsi" w:hAnsiTheme="minorHAnsi" w:cs="Arial"/>
          <w:bCs/>
          <w:sz w:val="24"/>
          <w:szCs w:val="24"/>
        </w:rPr>
        <w:t>града</w:t>
      </w:r>
      <w:proofErr w:type="spellEnd"/>
      <w:r w:rsidR="00C03715" w:rsidRPr="00BC4FE2">
        <w:rPr>
          <w:rFonts w:asciiTheme="minorHAnsi" w:hAnsiTheme="minorHAnsi" w:cs="Arial"/>
          <w:bCs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bCs/>
          <w:sz w:val="24"/>
          <w:szCs w:val="24"/>
        </w:rPr>
        <w:t>Пожаревца</w:t>
      </w:r>
      <w:proofErr w:type="spellEnd"/>
      <w:r w:rsidR="00C03715" w:rsidRPr="00BC4FE2">
        <w:rPr>
          <w:rFonts w:asciiTheme="minorHAnsi" w:hAnsiTheme="minorHAnsi" w:cs="Arial"/>
          <w:bCs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bCs/>
          <w:sz w:val="24"/>
          <w:szCs w:val="24"/>
        </w:rPr>
        <w:t>број</w:t>
      </w:r>
      <w:proofErr w:type="spellEnd"/>
      <w:r w:rsidR="00C03715" w:rsidRPr="00BC4FE2">
        <w:rPr>
          <w:rFonts w:asciiTheme="minorHAnsi" w:hAnsiTheme="minorHAnsi" w:cs="Arial"/>
          <w:bCs/>
          <w:sz w:val="24"/>
          <w:szCs w:val="24"/>
        </w:rPr>
        <w:t xml:space="preserve"> 13/2014).</w:t>
      </w:r>
    </w:p>
    <w:p w:rsidR="00FD34EA" w:rsidRPr="0096553D" w:rsidRDefault="00FD34EA" w:rsidP="00FD34EA">
      <w:pPr>
        <w:ind w:firstLine="720"/>
        <w:jc w:val="both"/>
        <w:rPr>
          <w:rFonts w:asciiTheme="minorHAnsi" w:hAnsiTheme="minorHAnsi" w:cs="Arial"/>
          <w:bCs/>
          <w:sz w:val="24"/>
          <w:szCs w:val="24"/>
        </w:rPr>
      </w:pPr>
      <w:proofErr w:type="spellStart"/>
      <w:proofErr w:type="gramStart"/>
      <w:r w:rsidRPr="0096553D">
        <w:rPr>
          <w:rFonts w:asciiTheme="minorHAnsi" w:hAnsiTheme="minorHAnsi" w:cs="Arial"/>
          <w:sz w:val="24"/>
          <w:szCs w:val="24"/>
        </w:rPr>
        <w:t>Будући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вишепородични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стамбени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објекат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потребно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је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испланирати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спратности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По+П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>+</w:t>
      </w:r>
      <w:r>
        <w:rPr>
          <w:rFonts w:asciiTheme="minorHAnsi" w:hAnsiTheme="minorHAnsi" w:cs="Arial"/>
          <w:sz w:val="24"/>
          <w:szCs w:val="24"/>
          <w:lang w:val="sr-Cyrl-RS"/>
        </w:rPr>
        <w:t>4</w:t>
      </w:r>
      <w:r w:rsidRPr="0096553D">
        <w:rPr>
          <w:rFonts w:asciiTheme="minorHAnsi" w:hAnsiTheme="minorHAnsi" w:cs="Arial"/>
          <w:sz w:val="24"/>
          <w:szCs w:val="24"/>
        </w:rPr>
        <w:t>+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Пк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Треба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предвидети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колски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као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пешачки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приступ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објекту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из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улице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  <w:lang w:val="sr-Cyrl-RS"/>
        </w:rPr>
        <w:t>Ужичке</w:t>
      </w:r>
      <w:r w:rsidRPr="0096553D">
        <w:rPr>
          <w:rFonts w:asciiTheme="minorHAnsi" w:hAnsiTheme="minorHAnsi" w:cs="Arial"/>
          <w:sz w:val="24"/>
          <w:szCs w:val="24"/>
        </w:rPr>
        <w:t>.</w:t>
      </w:r>
      <w:proofErr w:type="gramEnd"/>
    </w:p>
    <w:p w:rsidR="00FD34EA" w:rsidRPr="0096553D" w:rsidRDefault="00FD34EA" w:rsidP="00FD34EA">
      <w:pPr>
        <w:rPr>
          <w:rFonts w:asciiTheme="minorHAnsi" w:hAnsiTheme="minorHAnsi" w:cs="Arial"/>
          <w:sz w:val="24"/>
          <w:szCs w:val="24"/>
          <w:lang w:val="sr-Cyrl-RS"/>
        </w:rPr>
      </w:pPr>
      <w:r>
        <w:rPr>
          <w:rFonts w:asciiTheme="minorHAnsi" w:hAnsiTheme="minorHAnsi" w:cs="Arial"/>
          <w:sz w:val="24"/>
          <w:szCs w:val="24"/>
        </w:rPr>
        <w:tab/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Такође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потребно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је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дати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предлог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вишепородичног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стамбеног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објекта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максималних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димензија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у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свему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према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условима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надлежних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јавних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служби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и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предузећа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96553D">
        <w:rPr>
          <w:rFonts w:asciiTheme="minorHAnsi" w:hAnsiTheme="minorHAnsi" w:cs="Arial"/>
          <w:sz w:val="24"/>
          <w:szCs w:val="24"/>
        </w:rPr>
        <w:t>на</w:t>
      </w:r>
      <w:proofErr w:type="spellEnd"/>
      <w:r w:rsidRPr="0096553D">
        <w:rPr>
          <w:rFonts w:asciiTheme="minorHAnsi" w:hAnsiTheme="minorHAnsi" w:cs="Arial"/>
          <w:sz w:val="24"/>
          <w:szCs w:val="24"/>
        </w:rPr>
        <w:t xml:space="preserve"> </w:t>
      </w:r>
      <w:r w:rsidRPr="00FD34EA">
        <w:rPr>
          <w:rFonts w:asciiTheme="minorHAnsi" w:hAnsiTheme="minorHAnsi" w:cs="Arial"/>
          <w:sz w:val="24"/>
          <w:szCs w:val="24"/>
        </w:rPr>
        <w:t xml:space="preserve">737/1 КО </w:t>
      </w:r>
      <w:proofErr w:type="spellStart"/>
      <w:proofErr w:type="gramStart"/>
      <w:r w:rsidRPr="00FD34EA">
        <w:rPr>
          <w:rFonts w:asciiTheme="minorHAnsi" w:hAnsiTheme="minorHAnsi" w:cs="Arial"/>
          <w:sz w:val="24"/>
          <w:szCs w:val="24"/>
        </w:rPr>
        <w:t>Пожаревац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,</w:t>
      </w:r>
      <w:proofErr w:type="gramEnd"/>
      <w:r w:rsidRPr="00FD34EA">
        <w:rPr>
          <w:rFonts w:asciiTheme="minorHAnsi" w:hAnsiTheme="minorHAnsi" w:cs="Arial"/>
          <w:sz w:val="24"/>
          <w:szCs w:val="24"/>
        </w:rPr>
        <w:t xml:space="preserve"> у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ул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. </w:t>
      </w:r>
      <w:proofErr w:type="spellStart"/>
      <w:proofErr w:type="gramStart"/>
      <w:r w:rsidRPr="00FD34EA">
        <w:rPr>
          <w:rFonts w:asciiTheme="minorHAnsi" w:hAnsiTheme="minorHAnsi" w:cs="Arial"/>
          <w:sz w:val="24"/>
          <w:szCs w:val="24"/>
        </w:rPr>
        <w:t>Ужичка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бр</w:t>
      </w:r>
      <w:proofErr w:type="spellEnd"/>
      <w:r w:rsidRPr="00FD34EA">
        <w:rPr>
          <w:rFonts w:asciiTheme="minorHAnsi" w:hAnsiTheme="minorHAnsi" w:cs="Arial"/>
          <w:sz w:val="24"/>
          <w:szCs w:val="24"/>
        </w:rPr>
        <w:t>.</w:t>
      </w:r>
      <w:proofErr w:type="gramEnd"/>
      <w:r w:rsidRPr="00FD34EA">
        <w:rPr>
          <w:rFonts w:asciiTheme="minorHAnsi" w:hAnsiTheme="minorHAnsi" w:cs="Arial"/>
          <w:sz w:val="24"/>
          <w:szCs w:val="24"/>
        </w:rPr>
        <w:t xml:space="preserve"> </w:t>
      </w:r>
      <w:proofErr w:type="gramStart"/>
      <w:r w:rsidRPr="00FD34EA">
        <w:rPr>
          <w:rFonts w:asciiTheme="minorHAnsi" w:hAnsiTheme="minorHAnsi" w:cs="Arial"/>
          <w:sz w:val="24"/>
          <w:szCs w:val="24"/>
        </w:rPr>
        <w:t xml:space="preserve">9 у </w:t>
      </w:r>
      <w:proofErr w:type="spellStart"/>
      <w:r w:rsidRPr="00FD34EA">
        <w:rPr>
          <w:rFonts w:asciiTheme="minorHAnsi" w:hAnsiTheme="minorHAnsi" w:cs="Arial"/>
          <w:sz w:val="24"/>
          <w:szCs w:val="24"/>
        </w:rPr>
        <w:t>Пожаревцу</w:t>
      </w:r>
      <w:proofErr w:type="spellEnd"/>
      <w:r>
        <w:rPr>
          <w:rFonts w:asciiTheme="minorHAnsi" w:hAnsiTheme="minorHAnsi" w:cs="Century Gothic"/>
          <w:color w:val="000000"/>
          <w:sz w:val="24"/>
          <w:szCs w:val="24"/>
          <w:lang w:val="sr-Cyrl-RS"/>
        </w:rPr>
        <w:t>.</w:t>
      </w:r>
      <w:proofErr w:type="gramEnd"/>
    </w:p>
    <w:p w:rsidR="00C03715" w:rsidRPr="00675965" w:rsidRDefault="00C03715" w:rsidP="00C03715">
      <w:pPr>
        <w:tabs>
          <w:tab w:val="left" w:pos="0"/>
        </w:tabs>
        <w:ind w:right="-7"/>
        <w:jc w:val="both"/>
        <w:rPr>
          <w:rFonts w:ascii="Arial" w:hAnsi="Arial" w:cs="Arial"/>
          <w:sz w:val="24"/>
          <w:szCs w:val="24"/>
        </w:rPr>
      </w:pPr>
      <w:r w:rsidRPr="00675965">
        <w:rPr>
          <w:rFonts w:ascii="Arial" w:hAnsi="Arial" w:cs="Arial"/>
          <w:sz w:val="24"/>
          <w:szCs w:val="24"/>
        </w:rPr>
        <w:tab/>
      </w:r>
    </w:p>
    <w:p w:rsidR="00C03715" w:rsidRPr="00BC4FE2" w:rsidRDefault="00C03715" w:rsidP="00C03715">
      <w:pPr>
        <w:suppressAutoHyphens w:val="0"/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C03715" w:rsidRPr="00BC4FE2" w:rsidRDefault="00C03715" w:rsidP="00C03715">
      <w:pPr>
        <w:suppressAutoHyphens w:val="0"/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C03715" w:rsidRPr="00BC4FE2" w:rsidRDefault="00C03715" w:rsidP="00C03715">
      <w:pPr>
        <w:suppressAutoHyphens w:val="0"/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  <w:proofErr w:type="spellStart"/>
      <w:r w:rsidRPr="00BC4FE2">
        <w:rPr>
          <w:rFonts w:asciiTheme="minorHAnsi" w:hAnsiTheme="minorHAnsi" w:cs="Arial"/>
          <w:sz w:val="24"/>
          <w:szCs w:val="24"/>
        </w:rPr>
        <w:t>Пожаревац</w:t>
      </w:r>
      <w:proofErr w:type="spellEnd"/>
      <w:r w:rsidRPr="00BC4FE2">
        <w:rPr>
          <w:rFonts w:asciiTheme="minorHAnsi" w:hAnsiTheme="minorHAnsi" w:cs="Arial"/>
          <w:sz w:val="24"/>
          <w:szCs w:val="24"/>
        </w:rPr>
        <w:t xml:space="preserve">, </w:t>
      </w:r>
      <w:r w:rsidR="00FD34EA">
        <w:rPr>
          <w:rFonts w:asciiTheme="minorHAnsi" w:hAnsiTheme="minorHAnsi" w:cs="Arial"/>
          <w:sz w:val="24"/>
          <w:szCs w:val="24"/>
          <w:lang w:val="sr-Cyrl-RS"/>
        </w:rPr>
        <w:t>децембар</w:t>
      </w:r>
      <w:r w:rsidRPr="00BC4FE2">
        <w:rPr>
          <w:rFonts w:asciiTheme="minorHAnsi" w:hAnsiTheme="minorHAnsi" w:cs="Arial"/>
          <w:sz w:val="24"/>
          <w:szCs w:val="24"/>
        </w:rPr>
        <w:t xml:space="preserve"> 201</w:t>
      </w:r>
      <w:r w:rsidR="00D10F63" w:rsidRPr="00BC4FE2">
        <w:rPr>
          <w:rFonts w:asciiTheme="minorHAnsi" w:hAnsiTheme="minorHAnsi" w:cs="Arial"/>
          <w:sz w:val="24"/>
          <w:szCs w:val="24"/>
          <w:lang w:val="sr-Cyrl-RS"/>
        </w:rPr>
        <w:t>6</w:t>
      </w:r>
      <w:r w:rsidRPr="00BC4FE2">
        <w:rPr>
          <w:rFonts w:asciiTheme="minorHAnsi" w:hAnsiTheme="minorHAnsi" w:cs="Arial"/>
          <w:sz w:val="24"/>
          <w:szCs w:val="24"/>
        </w:rPr>
        <w:t>.</w:t>
      </w:r>
      <w:proofErr w:type="spellStart"/>
      <w:r w:rsidRPr="00BC4FE2">
        <w:rPr>
          <w:rFonts w:asciiTheme="minorHAnsi" w:hAnsiTheme="minorHAnsi" w:cs="Arial"/>
          <w:sz w:val="24"/>
          <w:szCs w:val="24"/>
        </w:rPr>
        <w:t>године</w:t>
      </w:r>
      <w:proofErr w:type="spellEnd"/>
    </w:p>
    <w:p w:rsidR="00C03715" w:rsidRPr="00BC4FE2" w:rsidRDefault="00C03715" w:rsidP="00C03715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sr-Cyrl-RS"/>
        </w:rPr>
      </w:pPr>
    </w:p>
    <w:p w:rsidR="00D10F63" w:rsidRPr="00BC4FE2" w:rsidRDefault="00D10F63" w:rsidP="00C03715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sr-Cyrl-RS"/>
        </w:rPr>
      </w:pPr>
    </w:p>
    <w:p w:rsidR="00D10F63" w:rsidRPr="00BC4FE2" w:rsidRDefault="00D10F63" w:rsidP="00C03715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sr-Cyrl-RS"/>
        </w:rPr>
      </w:pPr>
    </w:p>
    <w:p w:rsidR="00D10F63" w:rsidRPr="00BC4FE2" w:rsidRDefault="00D10F63" w:rsidP="00C03715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sr-Cyrl-RS"/>
        </w:rPr>
      </w:pPr>
    </w:p>
    <w:p w:rsidR="00D10F63" w:rsidRPr="00BC4FE2" w:rsidRDefault="00D10F63" w:rsidP="00C03715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szCs w:val="24"/>
          <w:lang w:val="sr-Cyrl-RS"/>
        </w:rPr>
      </w:pPr>
    </w:p>
    <w:p w:rsidR="00C03715" w:rsidRPr="00BC4FE2" w:rsidRDefault="00F8635E" w:rsidP="00C03715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="Arial"/>
          <w:sz w:val="24"/>
          <w:szCs w:val="24"/>
          <w:lang w:val="sr-Cyrl-RS"/>
        </w:rPr>
      </w:pPr>
      <w:proofErr w:type="spellStart"/>
      <w:r w:rsidRPr="00BC4FE2">
        <w:rPr>
          <w:rFonts w:asciiTheme="minorHAnsi" w:hAnsiTheme="minorHAnsi" w:cs="Arial"/>
          <w:sz w:val="24"/>
          <w:szCs w:val="24"/>
        </w:rPr>
        <w:t>Саглас</w:t>
      </w:r>
      <w:proofErr w:type="spellEnd"/>
      <w:r w:rsidR="00BC4FE2">
        <w:rPr>
          <w:rFonts w:asciiTheme="minorHAnsi" w:hAnsiTheme="minorHAnsi" w:cs="Arial"/>
          <w:sz w:val="24"/>
          <w:szCs w:val="24"/>
          <w:lang w:val="sr-Cyrl-RS"/>
        </w:rPr>
        <w:t>ни</w:t>
      </w:r>
      <w:r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BC4FE2">
        <w:rPr>
          <w:rFonts w:asciiTheme="minorHAnsi" w:hAnsiTheme="minorHAnsi" w:cs="Arial"/>
          <w:sz w:val="24"/>
          <w:szCs w:val="24"/>
        </w:rPr>
        <w:t>са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пројектн</w:t>
      </w:r>
      <w:r w:rsidRPr="00BC4FE2">
        <w:rPr>
          <w:rFonts w:asciiTheme="minorHAnsi" w:hAnsiTheme="minorHAnsi" w:cs="Arial"/>
          <w:sz w:val="24"/>
          <w:szCs w:val="24"/>
        </w:rPr>
        <w:t>ом</w:t>
      </w:r>
      <w:proofErr w:type="spellEnd"/>
      <w:r w:rsidR="00C03715" w:rsidRPr="00BC4FE2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C03715" w:rsidRPr="00BC4FE2">
        <w:rPr>
          <w:rFonts w:asciiTheme="minorHAnsi" w:hAnsiTheme="minorHAnsi" w:cs="Arial"/>
          <w:sz w:val="24"/>
          <w:szCs w:val="24"/>
        </w:rPr>
        <w:t>документациј</w:t>
      </w:r>
      <w:r w:rsidRPr="00BC4FE2">
        <w:rPr>
          <w:rFonts w:asciiTheme="minorHAnsi" w:hAnsiTheme="minorHAnsi" w:cs="Arial"/>
          <w:sz w:val="24"/>
          <w:szCs w:val="24"/>
        </w:rPr>
        <w:t>ом</w:t>
      </w:r>
      <w:proofErr w:type="spellEnd"/>
    </w:p>
    <w:p w:rsidR="00F8635E" w:rsidRPr="00BC4FE2" w:rsidRDefault="00F8635E" w:rsidP="00C03715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="Arial"/>
          <w:sz w:val="24"/>
          <w:szCs w:val="24"/>
        </w:rPr>
      </w:pPr>
    </w:p>
    <w:p w:rsidR="0096553D" w:rsidRPr="00BC4FE2" w:rsidRDefault="0096553D" w:rsidP="0096553D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="Arial"/>
          <w:sz w:val="24"/>
          <w:szCs w:val="24"/>
        </w:rPr>
      </w:pPr>
    </w:p>
    <w:p w:rsidR="0096553D" w:rsidRPr="00BC4FE2" w:rsidRDefault="0096553D" w:rsidP="0096553D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="Arial"/>
          <w:sz w:val="24"/>
          <w:szCs w:val="24"/>
        </w:rPr>
      </w:pPr>
    </w:p>
    <w:p w:rsidR="0096553D" w:rsidRPr="00BC4FE2" w:rsidRDefault="0096553D" w:rsidP="0096553D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="Arial"/>
          <w:sz w:val="24"/>
          <w:szCs w:val="24"/>
        </w:rPr>
      </w:pPr>
      <w:r w:rsidRPr="00BC4FE2">
        <w:rPr>
          <w:rFonts w:asciiTheme="minorHAnsi" w:hAnsiTheme="minorHAnsi" w:cs="Arial"/>
          <w:sz w:val="24"/>
          <w:szCs w:val="24"/>
          <w:lang w:val="sr-Cyrl-RS"/>
        </w:rPr>
        <w:t>__________</w:t>
      </w:r>
      <w:r w:rsidRPr="00BC4FE2">
        <w:rPr>
          <w:rFonts w:asciiTheme="minorHAnsi" w:hAnsiTheme="minorHAnsi" w:cs="Arial"/>
          <w:sz w:val="24"/>
          <w:szCs w:val="24"/>
        </w:rPr>
        <w:t>_____________________________</w:t>
      </w:r>
    </w:p>
    <w:p w:rsidR="0096553D" w:rsidRPr="00BC4FE2" w:rsidRDefault="0096553D" w:rsidP="0096553D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="Century Gothic"/>
          <w:color w:val="000000"/>
          <w:kern w:val="0"/>
          <w:sz w:val="24"/>
          <w:szCs w:val="24"/>
          <w:lang w:val="sr-Latn-RS"/>
        </w:rPr>
      </w:pPr>
      <w:r w:rsidRPr="00BC4FE2">
        <w:rPr>
          <w:rFonts w:asciiTheme="minorHAnsi" w:hAnsiTheme="minorHAnsi" w:cs="Century Gothic"/>
          <w:color w:val="000000"/>
          <w:kern w:val="0"/>
          <w:sz w:val="24"/>
          <w:szCs w:val="24"/>
          <w:lang w:val="sr-Latn-RS"/>
        </w:rPr>
        <w:t>КОМПАНИЈА ЕВРОТРГОВИНА д.о.о ШАПИНЕ</w:t>
      </w:r>
    </w:p>
    <w:p w:rsidR="0096553D" w:rsidRPr="00BC4FE2" w:rsidRDefault="0096553D" w:rsidP="0096553D">
      <w:pPr>
        <w:suppressAutoHyphens w:val="0"/>
        <w:autoSpaceDE w:val="0"/>
        <w:autoSpaceDN w:val="0"/>
        <w:adjustRightInd w:val="0"/>
        <w:ind w:left="2160"/>
        <w:jc w:val="right"/>
        <w:rPr>
          <w:rFonts w:asciiTheme="minorHAnsi" w:hAnsiTheme="minorHAnsi" w:cs="Arial"/>
          <w:sz w:val="24"/>
          <w:szCs w:val="24"/>
          <w:lang w:val="sr-Cyrl-RS"/>
        </w:rPr>
      </w:pPr>
      <w:r w:rsidRPr="00BC4FE2">
        <w:rPr>
          <w:rFonts w:asciiTheme="minorHAnsi" w:hAnsiTheme="minorHAnsi" w:cs="Arial"/>
          <w:sz w:val="24"/>
          <w:szCs w:val="24"/>
          <w:lang w:val="sr-Cyrl-RS"/>
        </w:rPr>
        <w:t>Шапине б.б. општина Мало Црниће</w:t>
      </w:r>
    </w:p>
    <w:p w:rsidR="00B72894" w:rsidRPr="00D10F63" w:rsidRDefault="00B72894" w:rsidP="0096553D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lang w:val="sr-Cyrl-RS"/>
        </w:rPr>
      </w:pPr>
    </w:p>
    <w:sectPr w:rsidR="00B72894" w:rsidRPr="00D10F63" w:rsidSect="001119CF">
      <w:headerReference w:type="default" r:id="rId9"/>
      <w:type w:val="continuous"/>
      <w:pgSz w:w="11907" w:h="16839" w:code="9"/>
      <w:pgMar w:top="1440" w:right="1800" w:bottom="1258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9B" w:rsidRDefault="00547D9B">
      <w:r>
        <w:separator/>
      </w:r>
    </w:p>
  </w:endnote>
  <w:endnote w:type="continuationSeparator" w:id="0">
    <w:p w:rsidR="00547D9B" w:rsidRDefault="0054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Couri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merican Typewriter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ir Times">
    <w:altName w:val="Times New Roman"/>
    <w:charset w:val="00"/>
    <w:family w:val="roman"/>
    <w:pitch w:val="variable"/>
    <w:sig w:usb0="00000083" w:usb1="00000000" w:usb2="00000000" w:usb3="00000000" w:csb0="00000009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YUUniversityR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jm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9B" w:rsidRDefault="00547D9B">
      <w:r>
        <w:separator/>
      </w:r>
    </w:p>
  </w:footnote>
  <w:footnote w:type="continuationSeparator" w:id="0">
    <w:p w:rsidR="00547D9B" w:rsidRDefault="00547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A" w:rsidRDefault="00E8512A" w:rsidP="00E8512A">
    <w:pPr>
      <w:pStyle w:val="BodyText"/>
      <w:ind w:left="-90" w:right="-90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Courier New"/>
      </w:rPr>
    </w:lvl>
  </w:abstractNum>
  <w:abstractNum w:abstractNumId="1">
    <w:nsid w:val="00000011"/>
    <w:multiLevelType w:val="singleLevel"/>
    <w:tmpl w:val="00000011"/>
    <w:name w:val="WW8Num1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Symbol" w:hAnsi="Symbol" w:cs="Open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ascii="Symbol" w:hAnsi="Symbol" w:cs="Open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3">
    <w:nsid w:val="0000001D"/>
    <w:multiLevelType w:val="singleLevel"/>
    <w:tmpl w:val="0000001D"/>
    <w:name w:val="WW8Num2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">
    <w:nsid w:val="17C341F2"/>
    <w:multiLevelType w:val="hybridMultilevel"/>
    <w:tmpl w:val="0186AC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81022B"/>
    <w:multiLevelType w:val="hybridMultilevel"/>
    <w:tmpl w:val="B6D0C5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DB5554"/>
    <w:multiLevelType w:val="hybridMultilevel"/>
    <w:tmpl w:val="A322F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86B69"/>
    <w:multiLevelType w:val="hybridMultilevel"/>
    <w:tmpl w:val="79E4BBD0"/>
    <w:lvl w:ilvl="0" w:tplc="84B451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AA7AF6"/>
    <w:multiLevelType w:val="hybridMultilevel"/>
    <w:tmpl w:val="85A0F362"/>
    <w:lvl w:ilvl="0" w:tplc="F65E25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D5043"/>
    <w:multiLevelType w:val="hybridMultilevel"/>
    <w:tmpl w:val="C4044A7E"/>
    <w:lvl w:ilvl="0" w:tplc="84B45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D911524"/>
    <w:multiLevelType w:val="hybridMultilevel"/>
    <w:tmpl w:val="31C6CFD2"/>
    <w:lvl w:ilvl="0" w:tplc="A2AABB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24C7646"/>
    <w:multiLevelType w:val="hybridMultilevel"/>
    <w:tmpl w:val="A3E87C06"/>
    <w:lvl w:ilvl="0" w:tplc="F65E255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3F06A66"/>
    <w:multiLevelType w:val="hybridMultilevel"/>
    <w:tmpl w:val="C4044A7E"/>
    <w:lvl w:ilvl="0" w:tplc="84B45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64A1F07"/>
    <w:multiLevelType w:val="hybridMultilevel"/>
    <w:tmpl w:val="F766A326"/>
    <w:lvl w:ilvl="0" w:tplc="F65E255C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CAE556C"/>
    <w:multiLevelType w:val="hybridMultilevel"/>
    <w:tmpl w:val="8D242F2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E914D7"/>
    <w:multiLevelType w:val="hybridMultilevel"/>
    <w:tmpl w:val="F7B691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AE7233"/>
    <w:multiLevelType w:val="hybridMultilevel"/>
    <w:tmpl w:val="694015C2"/>
    <w:lvl w:ilvl="0" w:tplc="492C945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125F4C"/>
    <w:multiLevelType w:val="hybridMultilevel"/>
    <w:tmpl w:val="E8965206"/>
    <w:lvl w:ilvl="0" w:tplc="F65E255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790F45"/>
    <w:multiLevelType w:val="hybridMultilevel"/>
    <w:tmpl w:val="DEA89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4"/>
  </w:num>
  <w:num w:numId="5">
    <w:abstractNumId w:val="10"/>
  </w:num>
  <w:num w:numId="6">
    <w:abstractNumId w:val="1"/>
  </w:num>
  <w:num w:numId="7">
    <w:abstractNumId w:val="3"/>
  </w:num>
  <w:num w:numId="8">
    <w:abstractNumId w:val="0"/>
  </w:num>
  <w:num w:numId="9">
    <w:abstractNumId w:val="2"/>
  </w:num>
  <w:num w:numId="10">
    <w:abstractNumId w:val="14"/>
  </w:num>
  <w:num w:numId="11">
    <w:abstractNumId w:val="11"/>
  </w:num>
  <w:num w:numId="12">
    <w:abstractNumId w:val="15"/>
  </w:num>
  <w:num w:numId="13">
    <w:abstractNumId w:val="18"/>
  </w:num>
  <w:num w:numId="14">
    <w:abstractNumId w:val="6"/>
  </w:num>
  <w:num w:numId="15">
    <w:abstractNumId w:val="8"/>
  </w:num>
  <w:num w:numId="16">
    <w:abstractNumId w:val="7"/>
  </w:num>
  <w:num w:numId="17">
    <w:abstractNumId w:val="13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B1D"/>
    <w:rsid w:val="0000567E"/>
    <w:rsid w:val="000166D0"/>
    <w:rsid w:val="00017487"/>
    <w:rsid w:val="000243A1"/>
    <w:rsid w:val="000404C7"/>
    <w:rsid w:val="00051FD9"/>
    <w:rsid w:val="0006415F"/>
    <w:rsid w:val="000701A9"/>
    <w:rsid w:val="00075AC5"/>
    <w:rsid w:val="00092D26"/>
    <w:rsid w:val="000931E7"/>
    <w:rsid w:val="00095458"/>
    <w:rsid w:val="000A3786"/>
    <w:rsid w:val="000A4AD4"/>
    <w:rsid w:val="000A657C"/>
    <w:rsid w:val="000B4A42"/>
    <w:rsid w:val="000B516F"/>
    <w:rsid w:val="000C2184"/>
    <w:rsid w:val="000C3EEF"/>
    <w:rsid w:val="000C7DA2"/>
    <w:rsid w:val="000D128E"/>
    <w:rsid w:val="000E2A2A"/>
    <w:rsid w:val="000F3503"/>
    <w:rsid w:val="000F5DEC"/>
    <w:rsid w:val="000F785C"/>
    <w:rsid w:val="001119CF"/>
    <w:rsid w:val="00117211"/>
    <w:rsid w:val="00123565"/>
    <w:rsid w:val="00124627"/>
    <w:rsid w:val="001309E9"/>
    <w:rsid w:val="0013180C"/>
    <w:rsid w:val="00136E0B"/>
    <w:rsid w:val="00141AF8"/>
    <w:rsid w:val="001519A4"/>
    <w:rsid w:val="00153214"/>
    <w:rsid w:val="001554F5"/>
    <w:rsid w:val="001660F4"/>
    <w:rsid w:val="00170CD9"/>
    <w:rsid w:val="001711D7"/>
    <w:rsid w:val="001744C7"/>
    <w:rsid w:val="00185999"/>
    <w:rsid w:val="00186915"/>
    <w:rsid w:val="00191974"/>
    <w:rsid w:val="00193BAA"/>
    <w:rsid w:val="001B2A42"/>
    <w:rsid w:val="001B3442"/>
    <w:rsid w:val="001B61A4"/>
    <w:rsid w:val="001D1C5B"/>
    <w:rsid w:val="001D4F91"/>
    <w:rsid w:val="001D7197"/>
    <w:rsid w:val="001F4473"/>
    <w:rsid w:val="0020267A"/>
    <w:rsid w:val="002045B6"/>
    <w:rsid w:val="00213398"/>
    <w:rsid w:val="00221CFD"/>
    <w:rsid w:val="00230D45"/>
    <w:rsid w:val="00232165"/>
    <w:rsid w:val="00233CD2"/>
    <w:rsid w:val="002352F1"/>
    <w:rsid w:val="00237D09"/>
    <w:rsid w:val="00245C56"/>
    <w:rsid w:val="002477FA"/>
    <w:rsid w:val="002513D7"/>
    <w:rsid w:val="00257DB1"/>
    <w:rsid w:val="00260A1D"/>
    <w:rsid w:val="00264C35"/>
    <w:rsid w:val="00264D43"/>
    <w:rsid w:val="00273942"/>
    <w:rsid w:val="0028071F"/>
    <w:rsid w:val="002872C9"/>
    <w:rsid w:val="00291AD3"/>
    <w:rsid w:val="00292088"/>
    <w:rsid w:val="00294B5E"/>
    <w:rsid w:val="002A0D24"/>
    <w:rsid w:val="002A1087"/>
    <w:rsid w:val="002A373C"/>
    <w:rsid w:val="002A4DC1"/>
    <w:rsid w:val="002B34BC"/>
    <w:rsid w:val="002C2E30"/>
    <w:rsid w:val="002C437D"/>
    <w:rsid w:val="002C794F"/>
    <w:rsid w:val="002D3F7B"/>
    <w:rsid w:val="002D5ED3"/>
    <w:rsid w:val="002E5673"/>
    <w:rsid w:val="002E638C"/>
    <w:rsid w:val="002F0288"/>
    <w:rsid w:val="002F268B"/>
    <w:rsid w:val="002F5015"/>
    <w:rsid w:val="002F5D95"/>
    <w:rsid w:val="002F5DB2"/>
    <w:rsid w:val="00300048"/>
    <w:rsid w:val="00300380"/>
    <w:rsid w:val="003028B5"/>
    <w:rsid w:val="003055D8"/>
    <w:rsid w:val="00320484"/>
    <w:rsid w:val="003228B1"/>
    <w:rsid w:val="00322D55"/>
    <w:rsid w:val="0032334C"/>
    <w:rsid w:val="003249E8"/>
    <w:rsid w:val="00327656"/>
    <w:rsid w:val="003504C0"/>
    <w:rsid w:val="00365CAC"/>
    <w:rsid w:val="003678EA"/>
    <w:rsid w:val="0037139E"/>
    <w:rsid w:val="00382472"/>
    <w:rsid w:val="00395391"/>
    <w:rsid w:val="003A58F8"/>
    <w:rsid w:val="003B3230"/>
    <w:rsid w:val="003C2663"/>
    <w:rsid w:val="003C75D0"/>
    <w:rsid w:val="003D0FB1"/>
    <w:rsid w:val="003D3DB8"/>
    <w:rsid w:val="003D41B8"/>
    <w:rsid w:val="003D607F"/>
    <w:rsid w:val="003E54FD"/>
    <w:rsid w:val="003F4493"/>
    <w:rsid w:val="003F65FA"/>
    <w:rsid w:val="003F7BEE"/>
    <w:rsid w:val="00410955"/>
    <w:rsid w:val="00423E03"/>
    <w:rsid w:val="0043004A"/>
    <w:rsid w:val="00435AD3"/>
    <w:rsid w:val="00442032"/>
    <w:rsid w:val="00446A83"/>
    <w:rsid w:val="00452C1C"/>
    <w:rsid w:val="00457FD2"/>
    <w:rsid w:val="00475041"/>
    <w:rsid w:val="004803FC"/>
    <w:rsid w:val="004804D5"/>
    <w:rsid w:val="00480B19"/>
    <w:rsid w:val="00493B08"/>
    <w:rsid w:val="004A5927"/>
    <w:rsid w:val="004A5FB1"/>
    <w:rsid w:val="004A5FE1"/>
    <w:rsid w:val="004B59A4"/>
    <w:rsid w:val="004B5D5F"/>
    <w:rsid w:val="004C03F4"/>
    <w:rsid w:val="004C2103"/>
    <w:rsid w:val="004C4EE0"/>
    <w:rsid w:val="004D072A"/>
    <w:rsid w:val="004D0E89"/>
    <w:rsid w:val="004D4661"/>
    <w:rsid w:val="004D6CDC"/>
    <w:rsid w:val="004E079F"/>
    <w:rsid w:val="004E73DA"/>
    <w:rsid w:val="004E79D2"/>
    <w:rsid w:val="004F185D"/>
    <w:rsid w:val="00501793"/>
    <w:rsid w:val="00504C34"/>
    <w:rsid w:val="00504DCD"/>
    <w:rsid w:val="00514D37"/>
    <w:rsid w:val="00522ACA"/>
    <w:rsid w:val="00522FB5"/>
    <w:rsid w:val="0052370E"/>
    <w:rsid w:val="00524E28"/>
    <w:rsid w:val="005325F6"/>
    <w:rsid w:val="00535C74"/>
    <w:rsid w:val="005455DD"/>
    <w:rsid w:val="00547D9B"/>
    <w:rsid w:val="00562E88"/>
    <w:rsid w:val="0057158F"/>
    <w:rsid w:val="00572DD6"/>
    <w:rsid w:val="0057354D"/>
    <w:rsid w:val="00575108"/>
    <w:rsid w:val="00577F85"/>
    <w:rsid w:val="00585325"/>
    <w:rsid w:val="0058767E"/>
    <w:rsid w:val="0059327E"/>
    <w:rsid w:val="00597BD5"/>
    <w:rsid w:val="005A3211"/>
    <w:rsid w:val="005A3CD1"/>
    <w:rsid w:val="005C1C73"/>
    <w:rsid w:val="005C54BB"/>
    <w:rsid w:val="005D0A8F"/>
    <w:rsid w:val="005D2B4A"/>
    <w:rsid w:val="005D3E18"/>
    <w:rsid w:val="005D67F5"/>
    <w:rsid w:val="005D7505"/>
    <w:rsid w:val="005E3028"/>
    <w:rsid w:val="005E5DE3"/>
    <w:rsid w:val="005F0D13"/>
    <w:rsid w:val="005F280D"/>
    <w:rsid w:val="005F573C"/>
    <w:rsid w:val="005F5AF1"/>
    <w:rsid w:val="005F5E66"/>
    <w:rsid w:val="005F6248"/>
    <w:rsid w:val="00607BA2"/>
    <w:rsid w:val="00614EC0"/>
    <w:rsid w:val="00620A16"/>
    <w:rsid w:val="0062176D"/>
    <w:rsid w:val="00624192"/>
    <w:rsid w:val="006309A2"/>
    <w:rsid w:val="006363D8"/>
    <w:rsid w:val="006414D5"/>
    <w:rsid w:val="006575A2"/>
    <w:rsid w:val="00664AEA"/>
    <w:rsid w:val="00672098"/>
    <w:rsid w:val="00675965"/>
    <w:rsid w:val="00680DAD"/>
    <w:rsid w:val="00684532"/>
    <w:rsid w:val="006851B8"/>
    <w:rsid w:val="00686067"/>
    <w:rsid w:val="006A2DDC"/>
    <w:rsid w:val="006A4889"/>
    <w:rsid w:val="006B7291"/>
    <w:rsid w:val="006C2832"/>
    <w:rsid w:val="006C36A5"/>
    <w:rsid w:val="006C6A5D"/>
    <w:rsid w:val="006D2F49"/>
    <w:rsid w:val="006D3977"/>
    <w:rsid w:val="006E1926"/>
    <w:rsid w:val="006E1F11"/>
    <w:rsid w:val="006F3082"/>
    <w:rsid w:val="006F6A0E"/>
    <w:rsid w:val="0070211F"/>
    <w:rsid w:val="00721868"/>
    <w:rsid w:val="00722730"/>
    <w:rsid w:val="007270ED"/>
    <w:rsid w:val="00727E80"/>
    <w:rsid w:val="00727FFE"/>
    <w:rsid w:val="0073263D"/>
    <w:rsid w:val="007416CC"/>
    <w:rsid w:val="007521C3"/>
    <w:rsid w:val="00754A9F"/>
    <w:rsid w:val="00764F42"/>
    <w:rsid w:val="00765116"/>
    <w:rsid w:val="00780606"/>
    <w:rsid w:val="0079332B"/>
    <w:rsid w:val="007A33EB"/>
    <w:rsid w:val="007A36FC"/>
    <w:rsid w:val="007A73E9"/>
    <w:rsid w:val="007C0689"/>
    <w:rsid w:val="007C288F"/>
    <w:rsid w:val="007C498C"/>
    <w:rsid w:val="007D11EA"/>
    <w:rsid w:val="007E0B69"/>
    <w:rsid w:val="007F2C4A"/>
    <w:rsid w:val="007F340D"/>
    <w:rsid w:val="007F7003"/>
    <w:rsid w:val="007F7FA9"/>
    <w:rsid w:val="00810E19"/>
    <w:rsid w:val="00816A2C"/>
    <w:rsid w:val="00817247"/>
    <w:rsid w:val="00820814"/>
    <w:rsid w:val="008212C0"/>
    <w:rsid w:val="008275D7"/>
    <w:rsid w:val="00832C82"/>
    <w:rsid w:val="0083330A"/>
    <w:rsid w:val="00833BD8"/>
    <w:rsid w:val="00833CF5"/>
    <w:rsid w:val="008346C6"/>
    <w:rsid w:val="00834D0E"/>
    <w:rsid w:val="00835E4B"/>
    <w:rsid w:val="00836EC6"/>
    <w:rsid w:val="00844211"/>
    <w:rsid w:val="0085360F"/>
    <w:rsid w:val="00854420"/>
    <w:rsid w:val="00861581"/>
    <w:rsid w:val="00861B2D"/>
    <w:rsid w:val="008A73B5"/>
    <w:rsid w:val="008B3B67"/>
    <w:rsid w:val="008B53C1"/>
    <w:rsid w:val="008B7B38"/>
    <w:rsid w:val="008C50A8"/>
    <w:rsid w:val="008D58F6"/>
    <w:rsid w:val="008E3AC1"/>
    <w:rsid w:val="008E6F0F"/>
    <w:rsid w:val="008F1DEB"/>
    <w:rsid w:val="008F6187"/>
    <w:rsid w:val="00904BAF"/>
    <w:rsid w:val="0090636C"/>
    <w:rsid w:val="00907E48"/>
    <w:rsid w:val="00916DA0"/>
    <w:rsid w:val="00920EDF"/>
    <w:rsid w:val="00921B2E"/>
    <w:rsid w:val="009239E3"/>
    <w:rsid w:val="0092590C"/>
    <w:rsid w:val="00932FAE"/>
    <w:rsid w:val="00933393"/>
    <w:rsid w:val="00940626"/>
    <w:rsid w:val="00942319"/>
    <w:rsid w:val="0094512B"/>
    <w:rsid w:val="0094538C"/>
    <w:rsid w:val="00945C6C"/>
    <w:rsid w:val="0096335C"/>
    <w:rsid w:val="0096553D"/>
    <w:rsid w:val="00970DFA"/>
    <w:rsid w:val="00986B45"/>
    <w:rsid w:val="009941E6"/>
    <w:rsid w:val="009947B1"/>
    <w:rsid w:val="00994847"/>
    <w:rsid w:val="0099533F"/>
    <w:rsid w:val="0099662A"/>
    <w:rsid w:val="009973FF"/>
    <w:rsid w:val="009B7F53"/>
    <w:rsid w:val="009C5567"/>
    <w:rsid w:val="009F49D7"/>
    <w:rsid w:val="009F68D4"/>
    <w:rsid w:val="009F6F93"/>
    <w:rsid w:val="00A03E1F"/>
    <w:rsid w:val="00A10DEF"/>
    <w:rsid w:val="00A1498E"/>
    <w:rsid w:val="00A16CF3"/>
    <w:rsid w:val="00A201C2"/>
    <w:rsid w:val="00A30502"/>
    <w:rsid w:val="00A47957"/>
    <w:rsid w:val="00A505D5"/>
    <w:rsid w:val="00A5223D"/>
    <w:rsid w:val="00A60C92"/>
    <w:rsid w:val="00A7493A"/>
    <w:rsid w:val="00A75B08"/>
    <w:rsid w:val="00A80941"/>
    <w:rsid w:val="00A877F6"/>
    <w:rsid w:val="00A901C5"/>
    <w:rsid w:val="00A95672"/>
    <w:rsid w:val="00AA3491"/>
    <w:rsid w:val="00AA5789"/>
    <w:rsid w:val="00AA7753"/>
    <w:rsid w:val="00AB0D32"/>
    <w:rsid w:val="00AB1FEA"/>
    <w:rsid w:val="00AB2427"/>
    <w:rsid w:val="00AB55B5"/>
    <w:rsid w:val="00AB61F9"/>
    <w:rsid w:val="00AC13F4"/>
    <w:rsid w:val="00AD59C3"/>
    <w:rsid w:val="00AF1530"/>
    <w:rsid w:val="00AF2F0A"/>
    <w:rsid w:val="00AF3068"/>
    <w:rsid w:val="00AF58DE"/>
    <w:rsid w:val="00AF7157"/>
    <w:rsid w:val="00B01026"/>
    <w:rsid w:val="00B034DB"/>
    <w:rsid w:val="00B13032"/>
    <w:rsid w:val="00B17BE3"/>
    <w:rsid w:val="00B2260F"/>
    <w:rsid w:val="00B24A07"/>
    <w:rsid w:val="00B30C43"/>
    <w:rsid w:val="00B317C8"/>
    <w:rsid w:val="00B35B1C"/>
    <w:rsid w:val="00B40E5B"/>
    <w:rsid w:val="00B46F33"/>
    <w:rsid w:val="00B46F66"/>
    <w:rsid w:val="00B50DC0"/>
    <w:rsid w:val="00B56FDF"/>
    <w:rsid w:val="00B63E61"/>
    <w:rsid w:val="00B714AD"/>
    <w:rsid w:val="00B72894"/>
    <w:rsid w:val="00B750E0"/>
    <w:rsid w:val="00B77857"/>
    <w:rsid w:val="00B82386"/>
    <w:rsid w:val="00B8415F"/>
    <w:rsid w:val="00B936B6"/>
    <w:rsid w:val="00B957D8"/>
    <w:rsid w:val="00BC1920"/>
    <w:rsid w:val="00BC4FE2"/>
    <w:rsid w:val="00BD2CE8"/>
    <w:rsid w:val="00BD4903"/>
    <w:rsid w:val="00BD6349"/>
    <w:rsid w:val="00BE2456"/>
    <w:rsid w:val="00BE34BA"/>
    <w:rsid w:val="00BE4587"/>
    <w:rsid w:val="00BF1DCA"/>
    <w:rsid w:val="00BF2448"/>
    <w:rsid w:val="00BF2756"/>
    <w:rsid w:val="00BF677C"/>
    <w:rsid w:val="00C00551"/>
    <w:rsid w:val="00C01F6B"/>
    <w:rsid w:val="00C03715"/>
    <w:rsid w:val="00C07386"/>
    <w:rsid w:val="00C074B4"/>
    <w:rsid w:val="00C2310D"/>
    <w:rsid w:val="00C23F9A"/>
    <w:rsid w:val="00C34CB1"/>
    <w:rsid w:val="00C35F4A"/>
    <w:rsid w:val="00C425CB"/>
    <w:rsid w:val="00C43E3F"/>
    <w:rsid w:val="00C442AF"/>
    <w:rsid w:val="00C46D02"/>
    <w:rsid w:val="00C86372"/>
    <w:rsid w:val="00C94299"/>
    <w:rsid w:val="00C96B40"/>
    <w:rsid w:val="00CA2EDF"/>
    <w:rsid w:val="00CA54E4"/>
    <w:rsid w:val="00CB511C"/>
    <w:rsid w:val="00CC0D35"/>
    <w:rsid w:val="00CC5ADE"/>
    <w:rsid w:val="00CD45C4"/>
    <w:rsid w:val="00CE006D"/>
    <w:rsid w:val="00CE3EFE"/>
    <w:rsid w:val="00CF2CDC"/>
    <w:rsid w:val="00D0039F"/>
    <w:rsid w:val="00D028D6"/>
    <w:rsid w:val="00D10F63"/>
    <w:rsid w:val="00D139F1"/>
    <w:rsid w:val="00D23768"/>
    <w:rsid w:val="00D27D39"/>
    <w:rsid w:val="00D338B7"/>
    <w:rsid w:val="00D3781C"/>
    <w:rsid w:val="00D412BC"/>
    <w:rsid w:val="00D5320B"/>
    <w:rsid w:val="00D57705"/>
    <w:rsid w:val="00D648A9"/>
    <w:rsid w:val="00D74B84"/>
    <w:rsid w:val="00D76105"/>
    <w:rsid w:val="00D910E0"/>
    <w:rsid w:val="00D919E8"/>
    <w:rsid w:val="00DA42F1"/>
    <w:rsid w:val="00DB01F7"/>
    <w:rsid w:val="00DB0958"/>
    <w:rsid w:val="00DB1D70"/>
    <w:rsid w:val="00DB3AAF"/>
    <w:rsid w:val="00DB4CE1"/>
    <w:rsid w:val="00DC3FAA"/>
    <w:rsid w:val="00DD20B9"/>
    <w:rsid w:val="00DE0721"/>
    <w:rsid w:val="00DE20C7"/>
    <w:rsid w:val="00DE34DD"/>
    <w:rsid w:val="00DE69B5"/>
    <w:rsid w:val="00E01D52"/>
    <w:rsid w:val="00E14CA5"/>
    <w:rsid w:val="00E2130B"/>
    <w:rsid w:val="00E25491"/>
    <w:rsid w:val="00E25E96"/>
    <w:rsid w:val="00E32023"/>
    <w:rsid w:val="00E33F5A"/>
    <w:rsid w:val="00E34098"/>
    <w:rsid w:val="00E445A1"/>
    <w:rsid w:val="00E53B64"/>
    <w:rsid w:val="00E760BB"/>
    <w:rsid w:val="00E8512A"/>
    <w:rsid w:val="00E95956"/>
    <w:rsid w:val="00E95CA3"/>
    <w:rsid w:val="00EA0CCA"/>
    <w:rsid w:val="00EA1749"/>
    <w:rsid w:val="00EA56F0"/>
    <w:rsid w:val="00EA5A4C"/>
    <w:rsid w:val="00EB462A"/>
    <w:rsid w:val="00EE15CA"/>
    <w:rsid w:val="00EE1D56"/>
    <w:rsid w:val="00EE7F0D"/>
    <w:rsid w:val="00EF0157"/>
    <w:rsid w:val="00EF1D9D"/>
    <w:rsid w:val="00F13D21"/>
    <w:rsid w:val="00F14522"/>
    <w:rsid w:val="00F20F7D"/>
    <w:rsid w:val="00F27C78"/>
    <w:rsid w:val="00F311E2"/>
    <w:rsid w:val="00F3512C"/>
    <w:rsid w:val="00F3603F"/>
    <w:rsid w:val="00F36766"/>
    <w:rsid w:val="00F44DAE"/>
    <w:rsid w:val="00F47094"/>
    <w:rsid w:val="00F47E19"/>
    <w:rsid w:val="00F564F1"/>
    <w:rsid w:val="00F61DC3"/>
    <w:rsid w:val="00F635C6"/>
    <w:rsid w:val="00F72863"/>
    <w:rsid w:val="00F735A4"/>
    <w:rsid w:val="00F756D4"/>
    <w:rsid w:val="00F75D24"/>
    <w:rsid w:val="00F83747"/>
    <w:rsid w:val="00F8635E"/>
    <w:rsid w:val="00F872D6"/>
    <w:rsid w:val="00F955BB"/>
    <w:rsid w:val="00FA165E"/>
    <w:rsid w:val="00FA4B97"/>
    <w:rsid w:val="00FB0C80"/>
    <w:rsid w:val="00FB0EF6"/>
    <w:rsid w:val="00FB2D1E"/>
    <w:rsid w:val="00FB3B1D"/>
    <w:rsid w:val="00FB3E30"/>
    <w:rsid w:val="00FB714E"/>
    <w:rsid w:val="00FC1ED7"/>
    <w:rsid w:val="00FD34EA"/>
    <w:rsid w:val="00FD60EB"/>
    <w:rsid w:val="00FE2FA8"/>
    <w:rsid w:val="00FF3CA1"/>
    <w:rsid w:val="00FF49DE"/>
    <w:rsid w:val="00FF6460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B1D"/>
    <w:pPr>
      <w:suppressAutoHyphens/>
    </w:pPr>
    <w:rPr>
      <w:rFonts w:ascii="YuCourier" w:hAnsi="YuCourier"/>
      <w:kern w:val="20481"/>
      <w:sz w:val="22"/>
    </w:rPr>
  </w:style>
  <w:style w:type="paragraph" w:styleId="Heading1">
    <w:name w:val="heading 1"/>
    <w:basedOn w:val="Normal"/>
    <w:next w:val="Normal"/>
    <w:qFormat/>
    <w:rsid w:val="006575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B3B1D"/>
    <w:pPr>
      <w:keepNext/>
      <w:suppressAutoHyphens w:val="0"/>
      <w:autoSpaceDE w:val="0"/>
      <w:autoSpaceDN w:val="0"/>
      <w:adjustRightInd w:val="0"/>
      <w:jc w:val="center"/>
      <w:outlineLvl w:val="1"/>
    </w:pPr>
    <w:rPr>
      <w:rFonts w:ascii="American Typewriter YU" w:hAnsi="American Typewriter YU"/>
      <w:color w:val="1F007F"/>
      <w:sz w:val="48"/>
      <w:szCs w:val="64"/>
    </w:rPr>
  </w:style>
  <w:style w:type="paragraph" w:styleId="Heading3">
    <w:name w:val="heading 3"/>
    <w:basedOn w:val="Normal"/>
    <w:next w:val="Normal"/>
    <w:qFormat/>
    <w:rsid w:val="00FB3B1D"/>
    <w:pPr>
      <w:keepNext/>
      <w:suppressAutoHyphens w:val="0"/>
      <w:autoSpaceDE w:val="0"/>
      <w:autoSpaceDN w:val="0"/>
      <w:adjustRightInd w:val="0"/>
      <w:jc w:val="center"/>
      <w:outlineLvl w:val="2"/>
    </w:pPr>
    <w:rPr>
      <w:rFonts w:ascii="Times YU" w:hAnsi="Times YU"/>
      <w:color w:val="010101"/>
      <w:sz w:val="28"/>
      <w:szCs w:val="32"/>
    </w:rPr>
  </w:style>
  <w:style w:type="paragraph" w:styleId="Heading4">
    <w:name w:val="heading 4"/>
    <w:basedOn w:val="Normal"/>
    <w:next w:val="Normal"/>
    <w:qFormat/>
    <w:rsid w:val="00FB3B1D"/>
    <w:pPr>
      <w:keepNext/>
      <w:suppressAutoHyphens w:val="0"/>
      <w:autoSpaceDE w:val="0"/>
      <w:autoSpaceDN w:val="0"/>
      <w:adjustRightInd w:val="0"/>
      <w:jc w:val="center"/>
      <w:outlineLvl w:val="3"/>
    </w:pPr>
    <w:rPr>
      <w:rFonts w:ascii="Cir Times" w:hAnsi="Cir Times"/>
      <w:b/>
      <w:bCs/>
      <w:color w:val="0000A5"/>
      <w:kern w:val="0"/>
      <w:sz w:val="28"/>
      <w:szCs w:val="32"/>
    </w:rPr>
  </w:style>
  <w:style w:type="paragraph" w:styleId="Heading5">
    <w:name w:val="heading 5"/>
    <w:basedOn w:val="Normal"/>
    <w:next w:val="Normal"/>
    <w:qFormat/>
    <w:rsid w:val="006575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amecontents">
    <w:name w:val="Frame contents"/>
    <w:basedOn w:val="BodyText"/>
    <w:rsid w:val="00FB3B1D"/>
  </w:style>
  <w:style w:type="paragraph" w:styleId="BodyText3">
    <w:name w:val="Body Text 3"/>
    <w:basedOn w:val="Normal"/>
    <w:rsid w:val="00FB3B1D"/>
    <w:rPr>
      <w:rFonts w:ascii="Times New Roman" w:hAnsi="Times New Roman"/>
      <w:color w:val="000080"/>
      <w:sz w:val="28"/>
      <w:lang w:val="sr-Cyrl-CS"/>
    </w:rPr>
  </w:style>
  <w:style w:type="paragraph" w:styleId="BodyText">
    <w:name w:val="Body Text"/>
    <w:basedOn w:val="Normal"/>
    <w:rsid w:val="00FB3B1D"/>
    <w:pPr>
      <w:spacing w:after="120"/>
    </w:pPr>
  </w:style>
  <w:style w:type="table" w:styleId="TableGrid">
    <w:name w:val="Table Grid"/>
    <w:basedOn w:val="TableNormal"/>
    <w:rsid w:val="00FB3B1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0A3786"/>
    <w:pPr>
      <w:suppressAutoHyphens w:val="0"/>
    </w:pPr>
    <w:rPr>
      <w:rFonts w:ascii="Times New Roman" w:hAnsi="Times New Roman"/>
      <w:b/>
      <w:kern w:val="0"/>
      <w:sz w:val="24"/>
    </w:rPr>
  </w:style>
  <w:style w:type="paragraph" w:styleId="NoSpacing">
    <w:name w:val="No Spacing"/>
    <w:qFormat/>
    <w:rsid w:val="00624192"/>
    <w:pPr>
      <w:suppressAutoHyphens/>
      <w:overflowPunct w:val="0"/>
      <w:autoSpaceDE w:val="0"/>
      <w:textAlignment w:val="baseline"/>
    </w:pPr>
    <w:rPr>
      <w:rFonts w:ascii="Tms Rmn" w:hAnsi="Tms Rmn" w:cs="Tms Rmn"/>
      <w:lang w:eastAsia="ar-SA"/>
    </w:rPr>
  </w:style>
  <w:style w:type="paragraph" w:styleId="BodyTextIndent">
    <w:name w:val="Body Text Indent"/>
    <w:basedOn w:val="Normal"/>
    <w:rsid w:val="00B82386"/>
    <w:pPr>
      <w:spacing w:after="120"/>
      <w:ind w:left="283"/>
    </w:pPr>
  </w:style>
  <w:style w:type="paragraph" w:styleId="Subtitle">
    <w:name w:val="Subtitle"/>
    <w:basedOn w:val="Normal"/>
    <w:link w:val="SubtitleChar"/>
    <w:qFormat/>
    <w:rsid w:val="00B82386"/>
    <w:pPr>
      <w:suppressAutoHyphens w:val="0"/>
    </w:pPr>
    <w:rPr>
      <w:rFonts w:ascii="YUUniversityR" w:hAnsi="YUUniversityR"/>
      <w:b/>
      <w:shadow/>
      <w:kern w:val="0"/>
      <w:sz w:val="40"/>
      <w:lang w:eastAsia="hr-HR"/>
    </w:rPr>
  </w:style>
  <w:style w:type="character" w:customStyle="1" w:styleId="SubtitleChar">
    <w:name w:val="Subtitle Char"/>
    <w:basedOn w:val="DefaultParagraphFont"/>
    <w:link w:val="Subtitle"/>
    <w:rsid w:val="00B82386"/>
    <w:rPr>
      <w:rFonts w:ascii="YUUniversityR" w:hAnsi="YUUniversityR"/>
      <w:b/>
      <w:shadow/>
      <w:sz w:val="40"/>
      <w:lang w:val="en-US" w:eastAsia="hr-HR" w:bidi="ar-SA"/>
    </w:rPr>
  </w:style>
  <w:style w:type="paragraph" w:styleId="Quote">
    <w:name w:val="Quote"/>
    <w:basedOn w:val="Normal"/>
    <w:next w:val="Normal"/>
    <w:link w:val="QuoteChar"/>
    <w:qFormat/>
    <w:rsid w:val="001D1C5B"/>
    <w:rPr>
      <w:rFonts w:ascii="Tajms" w:hAnsi="Tajms"/>
      <w:i/>
      <w:iCs/>
      <w:color w:val="000000"/>
      <w:kern w:val="0"/>
      <w:sz w:val="20"/>
      <w:lang w:eastAsia="ar-SA"/>
    </w:rPr>
  </w:style>
  <w:style w:type="character" w:customStyle="1" w:styleId="QuoteChar">
    <w:name w:val="Quote Char"/>
    <w:basedOn w:val="DefaultParagraphFont"/>
    <w:link w:val="Quote"/>
    <w:rsid w:val="001D1C5B"/>
    <w:rPr>
      <w:rFonts w:ascii="Tajms" w:hAnsi="Tajms"/>
      <w:i/>
      <w:iCs/>
      <w:color w:val="000000"/>
      <w:lang w:val="en-US" w:eastAsia="ar-SA" w:bidi="ar-SA"/>
    </w:rPr>
  </w:style>
  <w:style w:type="paragraph" w:customStyle="1" w:styleId="CharCharChar1CharCharCharCharCharCharCharChar">
    <w:name w:val="Char Char Char1 Char Char Char Char Char Char Char Char"/>
    <w:basedOn w:val="Normal"/>
    <w:semiHidden/>
    <w:rsid w:val="0096335C"/>
    <w:pPr>
      <w:suppressAutoHyphens w:val="0"/>
      <w:spacing w:after="160" w:line="240" w:lineRule="exact"/>
    </w:pPr>
    <w:rPr>
      <w:rFonts w:ascii="Tahoma" w:hAnsi="Tahoma"/>
      <w:kern w:val="0"/>
      <w:sz w:val="20"/>
    </w:rPr>
  </w:style>
  <w:style w:type="paragraph" w:styleId="Header">
    <w:name w:val="header"/>
    <w:basedOn w:val="Normal"/>
    <w:next w:val="BodyText"/>
    <w:rsid w:val="00DD20B9"/>
    <w:pPr>
      <w:keepNext/>
      <w:spacing w:before="240" w:after="120"/>
    </w:pPr>
    <w:rPr>
      <w:rFonts w:ascii="Arial" w:eastAsia="Microsoft YaHei" w:hAnsi="Arial" w:cs="Mangal"/>
      <w:kern w:val="0"/>
      <w:sz w:val="28"/>
      <w:szCs w:val="28"/>
      <w:lang w:eastAsia="ar-SA"/>
    </w:rPr>
  </w:style>
  <w:style w:type="paragraph" w:styleId="Footer">
    <w:name w:val="footer"/>
    <w:basedOn w:val="Normal"/>
    <w:rsid w:val="007A73E9"/>
    <w:pPr>
      <w:tabs>
        <w:tab w:val="center" w:pos="4535"/>
        <w:tab w:val="right" w:pos="9071"/>
      </w:tabs>
    </w:pPr>
  </w:style>
  <w:style w:type="paragraph" w:styleId="NormalWeb">
    <w:name w:val="Normal (Web)"/>
    <w:basedOn w:val="Normal"/>
    <w:rsid w:val="002C794F"/>
    <w:pPr>
      <w:suppressAutoHyphens w:val="0"/>
      <w:spacing w:before="100" w:beforeAutospacing="1" w:after="119"/>
    </w:pPr>
    <w:rPr>
      <w:rFonts w:ascii="Times New Roman" w:hAnsi="Times New Roman"/>
      <w:kern w:val="0"/>
      <w:sz w:val="24"/>
      <w:szCs w:val="24"/>
    </w:rPr>
  </w:style>
  <w:style w:type="paragraph" w:styleId="BalloonText">
    <w:name w:val="Balloon Text"/>
    <w:basedOn w:val="Normal"/>
    <w:link w:val="BalloonTextChar"/>
    <w:rsid w:val="005751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5108"/>
    <w:rPr>
      <w:rFonts w:ascii="Tahoma" w:hAnsi="Tahoma" w:cs="Tahoma"/>
      <w:kern w:val="2048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B13A7-7FC5-4FF1-ACC6-7B3DBDE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446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Direkcija za izgradnju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 Momirovic</dc:creator>
  <cp:lastModifiedBy>ANDREJIC</cp:lastModifiedBy>
  <cp:revision>6</cp:revision>
  <cp:lastPrinted>2016-12-28T13:38:00Z</cp:lastPrinted>
  <dcterms:created xsi:type="dcterms:W3CDTF">2016-03-17T10:47:00Z</dcterms:created>
  <dcterms:modified xsi:type="dcterms:W3CDTF">2016-12-28T13:38:00Z</dcterms:modified>
</cp:coreProperties>
</file>